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0C" w:rsidRPr="00076A0C" w:rsidRDefault="00395CC7" w:rsidP="00A0761B">
      <w:pPr>
        <w:pStyle w:val="Tytu"/>
        <w:tabs>
          <w:tab w:val="left" w:pos="3500"/>
        </w:tabs>
        <w:rPr>
          <w:b/>
          <w:color w:val="215868"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5168900</wp:posOffset>
            </wp:positionH>
            <wp:positionV relativeFrom="paragraph">
              <wp:posOffset>-571500</wp:posOffset>
            </wp:positionV>
            <wp:extent cx="1435735" cy="1435735"/>
            <wp:effectExtent l="0" t="0" r="0" b="0"/>
            <wp:wrapTight wrapText="bothSides">
              <wp:wrapPolygon edited="0">
                <wp:start x="8598" y="287"/>
                <wp:lineTo x="6019" y="1433"/>
                <wp:lineTo x="1433" y="4299"/>
                <wp:lineTo x="0" y="10031"/>
                <wp:lineTo x="860" y="15190"/>
                <wp:lineTo x="4012" y="19202"/>
                <wp:lineTo x="8311" y="20922"/>
                <wp:lineTo x="9458" y="21208"/>
                <wp:lineTo x="11751" y="21208"/>
                <wp:lineTo x="12897" y="20922"/>
                <wp:lineTo x="16909" y="19489"/>
                <wp:lineTo x="17196" y="19202"/>
                <wp:lineTo x="20635" y="14617"/>
                <wp:lineTo x="21208" y="9744"/>
                <wp:lineTo x="20062" y="4872"/>
                <wp:lineTo x="15476" y="1433"/>
                <wp:lineTo x="13757" y="287"/>
                <wp:lineTo x="8598" y="287"/>
              </wp:wrapPolygon>
            </wp:wrapTight>
            <wp:docPr id="67" name="Obraz 44" descr="p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4" descr="plu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143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6A0C" w:rsidRPr="00076A0C">
        <w:rPr>
          <w:b/>
          <w:color w:val="215868"/>
          <w:sz w:val="48"/>
          <w:szCs w:val="48"/>
        </w:rPr>
        <w:t>Zadani</w:t>
      </w:r>
      <w:r w:rsidR="00986499">
        <w:rPr>
          <w:b/>
          <w:color w:val="215868"/>
          <w:sz w:val="48"/>
          <w:szCs w:val="48"/>
        </w:rPr>
        <w:t>a</w:t>
      </w:r>
      <w:r w:rsidR="00076A0C" w:rsidRPr="00076A0C">
        <w:rPr>
          <w:b/>
          <w:color w:val="215868"/>
          <w:sz w:val="48"/>
          <w:szCs w:val="48"/>
        </w:rPr>
        <w:t>:</w:t>
      </w:r>
      <w:r w:rsidR="00A0761B">
        <w:rPr>
          <w:b/>
          <w:color w:val="215868"/>
          <w:sz w:val="48"/>
          <w:szCs w:val="48"/>
        </w:rPr>
        <w:tab/>
      </w:r>
    </w:p>
    <w:p w:rsidR="00A0761B" w:rsidRPr="003367CA" w:rsidRDefault="00A70E60" w:rsidP="003367CA">
      <w:pPr>
        <w:pStyle w:val="Tytu"/>
        <w:rPr>
          <w:color w:val="215868"/>
          <w:sz w:val="48"/>
          <w:szCs w:val="48"/>
        </w:rPr>
      </w:pPr>
      <w:r>
        <w:tab/>
      </w:r>
    </w:p>
    <w:p w:rsidR="00B2641F" w:rsidRPr="00B2641F" w:rsidRDefault="00B2641F" w:rsidP="00B2641F">
      <w:pPr>
        <w:numPr>
          <w:ilvl w:val="0"/>
          <w:numId w:val="47"/>
        </w:numPr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 w:rsidRPr="00B2641F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Jakie prawo zastosowano w działaniach</w:t>
      </w:r>
    </w:p>
    <w:p w:rsidR="00B2641F" w:rsidRPr="00B2641F" w:rsidRDefault="00B2641F" w:rsidP="00B2641F">
      <w:pPr>
        <w:numPr>
          <w:ilvl w:val="1"/>
          <w:numId w:val="47"/>
        </w:numPr>
        <w:spacing w:after="0" w:line="360" w:lineRule="auto"/>
        <w:ind w:hanging="450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 w:rsidRPr="00B2641F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16 + 22 + 8 = 16 + (22 + 8) = 46</w:t>
      </w:r>
    </w:p>
    <w:p w:rsidR="00B2641F" w:rsidRPr="00B2641F" w:rsidRDefault="00B2641F" w:rsidP="00B2641F">
      <w:pPr>
        <w:numPr>
          <w:ilvl w:val="1"/>
          <w:numId w:val="47"/>
        </w:numPr>
        <w:spacing w:after="0" w:line="360" w:lineRule="auto"/>
        <w:ind w:hanging="450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 w:rsidRPr="00B2641F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50 + 37 = 37 + 50 = 87</w:t>
      </w:r>
      <w:r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br/>
      </w:r>
    </w:p>
    <w:p w:rsidR="006F542C" w:rsidRPr="00B2641F" w:rsidRDefault="00B2641F" w:rsidP="00B2641F">
      <w:pPr>
        <w:numPr>
          <w:ilvl w:val="0"/>
          <w:numId w:val="47"/>
        </w:numPr>
        <w:spacing w:after="0" w:line="360" w:lineRule="auto"/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</w:pPr>
      <w:r w:rsidRPr="00B2641F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Liczbę 78 przedstaw w postaci sumy różnych składników.</w:t>
      </w:r>
      <w:r w:rsidRPr="00B2641F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br/>
      </w:r>
      <w:r w:rsidR="006F542C" w:rsidRPr="00B2641F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Zapisz dodawanie liczb stosując prawo przemienności dodawania i łączności dodawania</w:t>
      </w:r>
      <w:r w:rsidR="008E3144" w:rsidRPr="00B2641F">
        <w:rPr>
          <w:rFonts w:ascii="Cambria" w:eastAsia="Times New Roman" w:hAnsi="Cambria"/>
          <w:color w:val="215868"/>
          <w:kern w:val="28"/>
          <w:sz w:val="32"/>
          <w:szCs w:val="32"/>
          <w:lang w:eastAsia="pl-PL"/>
        </w:rPr>
        <w:t>.</w:t>
      </w:r>
    </w:p>
    <w:p w:rsidR="005A522C" w:rsidRPr="00057357" w:rsidRDefault="00395CC7" w:rsidP="00B2641F">
      <w:pPr>
        <w:spacing w:after="0" w:line="360" w:lineRule="auto"/>
        <w:rPr>
          <w:rFonts w:ascii="Cambria" w:eastAsia="Times New Roman" w:hAnsi="Cambria"/>
          <w:color w:val="215868"/>
          <w:kern w:val="28"/>
          <w:sz w:val="28"/>
          <w:szCs w:val="28"/>
          <w:lang w:eastAsia="pl-PL"/>
        </w:rPr>
      </w:pPr>
      <w:r>
        <w:rPr>
          <w:rFonts w:ascii="Cambria" w:eastAsia="Times New Roman" w:hAnsi="Cambria"/>
          <w:noProof/>
          <w:color w:val="215868"/>
          <w:kern w:val="28"/>
          <w:sz w:val="28"/>
          <w:szCs w:val="28"/>
          <w:lang w:eastAsia="pl-PL"/>
        </w:rPr>
        <w:drawing>
          <wp:inline distT="0" distB="0" distL="0" distR="0">
            <wp:extent cx="5450840" cy="5490210"/>
            <wp:effectExtent l="76200" t="57150" r="73660" b="91440"/>
            <wp:docPr id="16" name="Diagram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bookmarkStart w:id="0" w:name="_GoBack"/>
      <w:bookmarkEnd w:id="0"/>
    </w:p>
    <w:sectPr w:rsidR="005A522C" w:rsidRPr="00057357" w:rsidSect="00495CF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7" w:h="16839" w:code="1"/>
      <w:pgMar w:top="1276" w:right="1134" w:bottom="851" w:left="1134" w:header="709" w:footer="220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52D" w:rsidRDefault="00D7552D">
      <w:pPr>
        <w:spacing w:after="0" w:line="240" w:lineRule="auto"/>
      </w:pPr>
      <w:r>
        <w:separator/>
      </w:r>
    </w:p>
  </w:endnote>
  <w:endnote w:type="continuationSeparator" w:id="0">
    <w:p w:rsidR="00D7552D" w:rsidRDefault="00D75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95CC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99770" cy="10058400"/>
              <wp:effectExtent l="0" t="0" r="5080" b="0"/>
              <wp:wrapNone/>
              <wp:docPr id="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_x0000_s1032" style="position:absolute;margin-left:0;margin-top:0;width:55.1pt;height:11in;z-index:-251662336;visibility:visible;mso-wrap-style:square;mso-width-percent:9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9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6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3" style="position:absolute;margin-left:0;margin-top:682pt;width:53.6pt;height:7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189230</wp:posOffset>
              </wp:positionH>
              <wp:positionV relativeFrom="page">
                <wp:posOffset>8928735</wp:posOffset>
              </wp:positionV>
              <wp:extent cx="457200" cy="365760"/>
              <wp:effectExtent l="0" t="0" r="19050" b="15240"/>
              <wp:wrapNone/>
              <wp:docPr id="7" name="Para nawiasów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rgbClr val="FF388C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43353">
                            <w:rPr>
                              <w:noProof/>
                              <w:color w:val="FFFFFF"/>
                              <w:sz w:val="24"/>
                              <w:szCs w:val="24"/>
                            </w:rPr>
                            <w:t>2</w: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Para nawiasów 7" o:spid="_x0000_s1034" type="#_x0000_t185" style="position:absolute;margin-left:14.9pt;margin-top:703.05pt;width:36pt;height:28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" filled="t" fillcolor="#ff388c" strokecolor="window" strokeweight="1pt">
              <v:path arrowok="t"/>
              <v:textbox inset="0,,0">
                <w:txbxContent>
                  <w:p w:rsidR="00B2641F" w:rsidRPr="002C4363" w:rsidRDefault="00B2641F">
                    <w:pPr>
                      <w:jc w:val="center"/>
                      <w:rPr>
                        <w:color w:val="FFFFFF"/>
                        <w:sz w:val="24"/>
                        <w:szCs w:val="24"/>
                      </w:rPr>
                    </w:pP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begin"/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instrText>PAGE    \* MERGEFORMAT</w:instrTex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separate"/>
                    </w:r>
                    <w:r w:rsidR="00843353">
                      <w:rPr>
                        <w:noProof/>
                        <w:color w:val="FFFFFF"/>
                        <w:sz w:val="24"/>
                        <w:szCs w:val="24"/>
                      </w:rPr>
                      <w:t>2</w: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95CC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10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5" style="position:absolute;margin-left:541.75pt;margin-top:0;width:53.6pt;height:84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11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6" style="position:absolute;margin-left:541.75pt;margin-top:682pt;width:53.6pt;height:75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6933565</wp:posOffset>
              </wp:positionH>
              <wp:positionV relativeFrom="page">
                <wp:posOffset>8928735</wp:posOffset>
              </wp:positionV>
              <wp:extent cx="457200" cy="365760"/>
              <wp:effectExtent l="0" t="0" r="19050" b="15240"/>
              <wp:wrapNone/>
              <wp:docPr id="12" name="Para nawiasów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65760"/>
                      </a:xfrm>
                      <a:prstGeom prst="bracketPair">
                        <a:avLst/>
                      </a:prstGeom>
                      <a:solidFill>
                        <a:srgbClr val="FF388C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</a:ln>
                      <a:effectLst/>
                    </wps:spPr>
                    <wps:txbx>
                      <w:txbxContent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  <w:sz w:val="24"/>
                              <w:szCs w:val="24"/>
                            </w:rPr>
                          </w:pP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  <w:sz w:val="24"/>
                              <w:szCs w:val="24"/>
                            </w:rPr>
                            <w:t>3</w:t>
                          </w:r>
                          <w:r w:rsidRPr="002C4363">
                            <w:rPr>
                              <w:color w:val="FFFFF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37" type="#_x0000_t185" style="position:absolute;margin-left:545.95pt;margin-top:703.05pt;width:36pt;height:28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" filled="t" fillcolor="#ff388c" strokecolor="window" strokeweight="1pt">
              <v:path arrowok="t"/>
              <v:textbox inset="0,,0">
                <w:txbxContent>
                  <w:p w:rsidR="00B2641F" w:rsidRPr="002C4363" w:rsidRDefault="00B2641F">
                    <w:pPr>
                      <w:jc w:val="center"/>
                      <w:rPr>
                        <w:color w:val="FFFFFF"/>
                        <w:sz w:val="24"/>
                        <w:szCs w:val="24"/>
                      </w:rPr>
                    </w:pP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begin"/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instrText>PAGE    \* MERGEFORMAT</w:instrTex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  <w:sz w:val="24"/>
                        <w:szCs w:val="24"/>
                      </w:rPr>
                      <w:t>3</w:t>
                    </w:r>
                    <w:r w:rsidRPr="002C4363">
                      <w:rPr>
                        <w:color w:val="FFFFF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52D" w:rsidRDefault="00D7552D">
      <w:pPr>
        <w:spacing w:after="0" w:line="240" w:lineRule="auto"/>
      </w:pPr>
      <w:r>
        <w:separator/>
      </w:r>
    </w:p>
  </w:footnote>
  <w:footnote w:type="continuationSeparator" w:id="0">
    <w:p w:rsidR="00D7552D" w:rsidRDefault="00D75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95CC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680720</wp:posOffset>
              </wp:positionH>
              <wp:positionV relativeFrom="page">
                <wp:posOffset>0</wp:posOffset>
              </wp:positionV>
              <wp:extent cx="6880225" cy="10692765"/>
              <wp:effectExtent l="0" t="0" r="0" b="0"/>
              <wp:wrapNone/>
              <wp:docPr id="1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80225" cy="1069276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ysClr val="window" lastClr="FFFFFF">
                              <a:tint val="90000"/>
                            </a:sysClr>
                          </a:gs>
                          <a:gs pos="75000">
                            <a:sysClr val="window" lastClr="FFFFFF">
                              <a:shade val="100000"/>
                              <a:satMod val="115000"/>
                            </a:sysClr>
                          </a:gs>
                          <a:gs pos="100000">
                            <a:sysClr val="window" lastClr="FFFFFF">
                              <a:shade val="70000"/>
                              <a:satMod val="130000"/>
                            </a:sysClr>
                          </a:gs>
                        </a:gsLst>
                        <a:path path="circle">
                          <a:fillToRect l="20000" t="50000" r="100000" b="50000"/>
                        </a:path>
                      </a:gra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6" style="position:absolute;margin-left:53.6pt;margin-top:0;width:541.75pt;height:841.9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" stroked="f" strokeweight="2pt">
              <v:fill color2="#dadada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page">
                <wp:posOffset>264795</wp:posOffset>
              </wp:positionH>
              <wp:positionV relativeFrom="page">
                <wp:posOffset>2940050</wp:posOffset>
              </wp:positionV>
              <wp:extent cx="409575" cy="4812030"/>
              <wp:effectExtent l="0" t="0" r="9525" b="7620"/>
              <wp:wrapNone/>
              <wp:docPr id="22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95" o:spid="_x0000_s1026" type="#_x0000_t202" style="position:absolute;margin-left:20.85pt;margin-top:231.5pt;width:32.25pt;height:378.9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14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" o:spid="_x0000_s1027" style="position:absolute;margin-left:0;margin-top:682pt;width:53.6pt;height:75.8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99770" cy="10058400"/>
              <wp:effectExtent l="0" t="0" r="5080" b="0"/>
              <wp:wrapNone/>
              <wp:docPr id="13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99770" cy="1005840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9000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Prostokąt 4" o:spid="_x0000_s1028" style="position:absolute;margin-left:0;margin-top:0;width:55.1pt;height:11in;z-index:-251666432;visibility:visible;mso-wrap-style:square;mso-width-percent:9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9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95CC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072630" cy="10058400"/>
              <wp:effectExtent l="0" t="0" r="0" b="0"/>
              <wp:wrapNone/>
              <wp:docPr id="9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2630" cy="100584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ysClr val="window" lastClr="FFFFFF">
                              <a:tint val="90000"/>
                            </a:sysClr>
                          </a:gs>
                          <a:gs pos="75000">
                            <a:sysClr val="window" lastClr="FFFFFF">
                              <a:shade val="100000"/>
                              <a:satMod val="115000"/>
                            </a:sysClr>
                          </a:gs>
                          <a:gs pos="100000">
                            <a:sysClr val="window" lastClr="FFFFFF">
                              <a:shade val="70000"/>
                              <a:satMod val="130000"/>
                            </a:sysClr>
                          </a:gs>
                        </a:gsLst>
                        <a:path path="circle">
                          <a:fillToRect l="20000" t="50000" r="100000" b="50000"/>
                        </a:path>
                      </a:gra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91000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id="Prostokąt 5" o:spid="_x0000_s1026" style="position:absolute;margin-left:0;margin-top:0;width:556.9pt;height:11in;z-index:-251656192;visibility:visible;mso-wrap-style:square;mso-width-percent:910;mso-height-percent:1000;mso-wrap-distance-left:9pt;mso-wrap-distance-top:0;mso-wrap-distance-right:9pt;mso-wrap-distance-bottom:0;mso-position-horizontal:left;mso-position-horizontal-relative:page;mso-position-vertical:top;mso-position-vertical-relative:page;mso-width-percent:910;mso-height-percent:10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" stroked="f" strokeweight="2pt">
              <v:fill color2="#dadada" rotate="t" focusposition="13107f,.5" focussize="-13107f" colors="0 white;.75 white;1 #dadada" focus="100%" type="gradientRadial"/>
              <v:path arrowok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2940050</wp:posOffset>
              </wp:positionV>
              <wp:extent cx="409575" cy="4812030"/>
              <wp:effectExtent l="0" t="0" r="9525" b="7620"/>
              <wp:wrapNone/>
              <wp:docPr id="8" name="Pole tekstowe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2C4363">
                            <w:rPr>
                              <w:color w:val="FFFFFF"/>
                            </w:rPr>
                            <w:t>Liczby i cyfry. Klasa 4</w:t>
                          </w:r>
                        </w:p>
                        <w:p w:rsidR="00B2641F" w:rsidRPr="002C4363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41.75pt;margin-top:231.5pt;width:32.25pt;height:378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" fillcolor="#666" stroked="f" strokeweight=".5pt">
              <v:path arrowok="t"/>
              <v:textbox style="layout-flow:vertical;mso-layout-flow-alt:bottom-to-top">
                <w:txbxContent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  <w:r w:rsidRPr="002C4363">
                      <w:rPr>
                        <w:color w:val="FFFFFF"/>
                      </w:rPr>
                      <w:t>Liczby i cyfry. Klasa 4</w:t>
                    </w:r>
                  </w:p>
                  <w:p w:rsidR="00B2641F" w:rsidRPr="002C4363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8661400</wp:posOffset>
              </wp:positionV>
              <wp:extent cx="680720" cy="962660"/>
              <wp:effectExtent l="0" t="0" r="5080" b="889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962660"/>
                      </a:xfrm>
                      <a:prstGeom prst="rect">
                        <a:avLst/>
                      </a:prstGeom>
                      <a:solidFill>
                        <a:srgbClr val="FF388C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/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0" style="position:absolute;margin-left:541.75pt;margin-top:682pt;width:53.6pt;height:75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" fillcolor="#ff388c" stroked="f" strokeweight="2pt">
              <v:path arrowok="t"/>
              <v:textbox>
                <w:txbxContent>
                  <w:p w:rsidR="00B2641F" w:rsidRDefault="00B2641F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0" t="0" r="5080" b="0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666666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wrap="square"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1" style="position:absolute;margin-left:541.75pt;margin-top:0;width:53.6pt;height:84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" fillcolor="#666" stroked="f" strokeweight="2pt"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1F" w:rsidRDefault="00395CC7" w:rsidP="008D3515">
    <w:pPr>
      <w:pStyle w:val="Nagwek"/>
      <w:tabs>
        <w:tab w:val="clear" w:pos="4320"/>
        <w:tab w:val="clear" w:pos="8640"/>
        <w:tab w:val="left" w:pos="3918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7012940</wp:posOffset>
              </wp:positionH>
              <wp:positionV relativeFrom="page">
                <wp:posOffset>2940050</wp:posOffset>
              </wp:positionV>
              <wp:extent cx="409575" cy="4812030"/>
              <wp:effectExtent l="0" t="0" r="0" b="7620"/>
              <wp:wrapNone/>
              <wp:docPr id="2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9575" cy="481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666666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 w:rsidRPr="007F6E27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Dodawanie i jego własności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.</w:t>
                          </w:r>
                          <w:r w:rsidRPr="00E17053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38484B">
                            <w:rPr>
                              <w:rFonts w:ascii="Times New Roman" w:hAnsi="Times New Roman"/>
                              <w:color w:val="FFFFFF"/>
                              <w:sz w:val="24"/>
                              <w:szCs w:val="24"/>
                            </w:rPr>
                            <w:t>Klasa 4</w:t>
                          </w:r>
                        </w:p>
                        <w:p w:rsidR="00B2641F" w:rsidRPr="0038484B" w:rsidRDefault="00B2641F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38" type="#_x0000_t202" style="position:absolute;margin-left:552.2pt;margin-top:231.5pt;width:32.25pt;height:378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" filled="f" fillcolor="#666" stroked="f" strokeweight=".5pt">
              <v:path arrowok="t"/>
              <v:textbox style="layout-flow:vertical;mso-layout-flow-alt:bottom-to-top">
                <w:txbxContent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  <w:r w:rsidRPr="007F6E27">
                      <w:rPr>
                        <w:rFonts w:ascii="Times New Roman" w:hAnsi="Times New Roman"/>
                        <w:sz w:val="24"/>
                        <w:szCs w:val="24"/>
                      </w:rPr>
                      <w:t>Dodawanie i jego własności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.</w:t>
                    </w:r>
                    <w:r w:rsidRPr="00E17053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 xml:space="preserve"> </w:t>
                    </w:r>
                    <w:r w:rsidRPr="0038484B">
                      <w:rPr>
                        <w:rFonts w:ascii="Times New Roman" w:hAnsi="Times New Roman"/>
                        <w:color w:val="FFFFFF"/>
                        <w:sz w:val="24"/>
                        <w:szCs w:val="24"/>
                      </w:rPr>
                      <w:t>Klasa 4</w:t>
                    </w:r>
                  </w:p>
                  <w:p w:rsidR="00B2641F" w:rsidRPr="0038484B" w:rsidRDefault="00B2641F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6880225</wp:posOffset>
              </wp:positionH>
              <wp:positionV relativeFrom="page">
                <wp:posOffset>0</wp:posOffset>
              </wp:positionV>
              <wp:extent cx="680720" cy="10692765"/>
              <wp:effectExtent l="19050" t="19050" r="43180" b="51435"/>
              <wp:wrapNone/>
              <wp:docPr id="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80720" cy="10692765"/>
                      </a:xfrm>
                      <a:prstGeom prst="rect">
                        <a:avLst/>
                      </a:prstGeom>
                      <a:solidFill>
                        <a:srgbClr val="9BBB59"/>
                      </a:solidFill>
                      <a:ln w="38100" algn="ctr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rgbClr val="4E6128">
                            <a:alpha val="50000"/>
                          </a:srgbClr>
                        </a:outerShdw>
                      </a:effectLst>
                    </wps:spPr>
                    <wps:txbx>
                      <w:txbxContent>
                        <w:p w:rsidR="00B2641F" w:rsidRDefault="00B2641F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9" style="position:absolute;margin-left:541.75pt;margin-top:0;width:53.6pt;height:841.9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" fillcolor="#9bbb59" strokecolor="#f2f2f2" strokeweight="3pt">
              <v:shadow on="t" color="#4e6128" opacity=".5" offset="1pt"/>
              <v:path arrowok="t"/>
              <v:textbox>
                <w:txbxContent>
                  <w:p w:rsidR="00B2641F" w:rsidRDefault="00B264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B2641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E082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EF407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38644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1CE7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0C0C54A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9C007F"/>
      </w:rPr>
    </w:lvl>
  </w:abstractNum>
  <w:abstractNum w:abstractNumId="5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9C007F"/>
      </w:rPr>
    </w:lvl>
  </w:abstractNum>
  <w:abstractNum w:abstractNumId="6">
    <w:nsid w:val="FFFFFF82"/>
    <w:multiLevelType w:val="singleLevel"/>
    <w:tmpl w:val="4AAC3C4A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FF388C"/>
      </w:rPr>
    </w:lvl>
  </w:abstractNum>
  <w:abstractNum w:abstractNumId="7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FF388C"/>
      </w:rPr>
    </w:lvl>
  </w:abstractNum>
  <w:abstractNum w:abstractNumId="8">
    <w:nsid w:val="FFFFFF88"/>
    <w:multiLevelType w:val="singleLevel"/>
    <w:tmpl w:val="CB68E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932A106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FF388C"/>
      </w:rPr>
    </w:lvl>
  </w:abstractNum>
  <w:abstractNum w:abstractNumId="10">
    <w:nsid w:val="06F80B3D"/>
    <w:multiLevelType w:val="hybridMultilevel"/>
    <w:tmpl w:val="C14E5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283582"/>
    <w:multiLevelType w:val="hybridMultilevel"/>
    <w:tmpl w:val="5ACCBB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7BF61FD"/>
    <w:multiLevelType w:val="hybridMultilevel"/>
    <w:tmpl w:val="C98C826E"/>
    <w:lvl w:ilvl="0" w:tplc="F20C74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730EB3"/>
    <w:multiLevelType w:val="hybridMultilevel"/>
    <w:tmpl w:val="57B2E0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color w:val="FF6600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436FF8"/>
    <w:multiLevelType w:val="hybridMultilevel"/>
    <w:tmpl w:val="CB7261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3334FB"/>
    <w:multiLevelType w:val="hybridMultilevel"/>
    <w:tmpl w:val="365E1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437772"/>
    <w:multiLevelType w:val="hybridMultilevel"/>
    <w:tmpl w:val="1FD20D2C"/>
    <w:lvl w:ilvl="0" w:tplc="044E6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5D5EE7"/>
    <w:multiLevelType w:val="hybridMultilevel"/>
    <w:tmpl w:val="BC86F274"/>
    <w:lvl w:ilvl="0" w:tplc="E24E7CEE">
      <w:start w:val="1"/>
      <w:numFmt w:val="lowerLetter"/>
      <w:lvlText w:val="%1)"/>
      <w:lvlJc w:val="left"/>
      <w:pPr>
        <w:ind w:left="928" w:hanging="360"/>
      </w:pPr>
      <w:rPr>
        <w:sz w:val="40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0407BD9"/>
    <w:multiLevelType w:val="multilevel"/>
    <w:tmpl w:val="7FEA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846C0D"/>
    <w:multiLevelType w:val="multilevel"/>
    <w:tmpl w:val="3100157A"/>
    <w:lvl w:ilvl="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190FFD"/>
    <w:multiLevelType w:val="hybridMultilevel"/>
    <w:tmpl w:val="10EA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246BC3"/>
    <w:multiLevelType w:val="hybridMultilevel"/>
    <w:tmpl w:val="CB7E1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34155C"/>
    <w:multiLevelType w:val="hybridMultilevel"/>
    <w:tmpl w:val="1AE044B0"/>
    <w:lvl w:ilvl="0" w:tplc="044E6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5E3B1B"/>
    <w:multiLevelType w:val="hybridMultilevel"/>
    <w:tmpl w:val="919A68EE"/>
    <w:lvl w:ilvl="0" w:tplc="044E6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C911A3"/>
    <w:multiLevelType w:val="hybridMultilevel"/>
    <w:tmpl w:val="8A3A3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DB74B9"/>
    <w:multiLevelType w:val="hybridMultilevel"/>
    <w:tmpl w:val="25907968"/>
    <w:lvl w:ilvl="0" w:tplc="F20C7490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3B2587"/>
    <w:multiLevelType w:val="hybridMultilevel"/>
    <w:tmpl w:val="B2D4E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C1D7B"/>
    <w:multiLevelType w:val="hybridMultilevel"/>
    <w:tmpl w:val="432A0D4E"/>
    <w:lvl w:ilvl="0" w:tplc="044E6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B762B3"/>
    <w:multiLevelType w:val="hybridMultilevel"/>
    <w:tmpl w:val="96085D88"/>
    <w:lvl w:ilvl="0" w:tplc="044E6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hint="default"/>
        <w:color w:val="auto"/>
        <w:sz w:val="24"/>
      </w:rPr>
    </w:lvl>
    <w:lvl w:ilvl="1" w:tplc="BAA868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515913"/>
    <w:multiLevelType w:val="multilevel"/>
    <w:tmpl w:val="63960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D398E"/>
    <w:multiLevelType w:val="hybridMultilevel"/>
    <w:tmpl w:val="1F4AA3CC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b/>
        <w:i w:val="0"/>
        <w:color w:val="FF6600"/>
        <w:sz w:val="32"/>
        <w:szCs w:val="32"/>
      </w:rPr>
    </w:lvl>
    <w:lvl w:ilvl="1" w:tplc="126AB8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FF6600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B82236"/>
    <w:multiLevelType w:val="hybridMultilevel"/>
    <w:tmpl w:val="6ED2F500"/>
    <w:lvl w:ilvl="0" w:tplc="01DE02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b/>
        <w:i w:val="0"/>
        <w:color w:val="FF6600"/>
        <w:sz w:val="32"/>
        <w:szCs w:val="32"/>
      </w:rPr>
    </w:lvl>
    <w:lvl w:ilvl="1" w:tplc="97307710">
      <w:start w:val="1"/>
      <w:numFmt w:val="lowerLetter"/>
      <w:lvlText w:val="%2) 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color w:val="FF6600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BB08C2"/>
    <w:multiLevelType w:val="multilevel"/>
    <w:tmpl w:val="5A94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B12B7E"/>
    <w:multiLevelType w:val="hybridMultilevel"/>
    <w:tmpl w:val="871CDF12"/>
    <w:lvl w:ilvl="0" w:tplc="F20C7490">
      <w:start w:val="1"/>
      <w:numFmt w:val="lowerLetter"/>
      <w:lvlText w:val="%1)"/>
      <w:lvlJc w:val="left"/>
      <w:pPr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80D08D3"/>
    <w:multiLevelType w:val="hybridMultilevel"/>
    <w:tmpl w:val="11DED210"/>
    <w:lvl w:ilvl="0" w:tplc="97307710">
      <w:start w:val="1"/>
      <w:numFmt w:val="lowerLetter"/>
      <w:lvlText w:val="%1) 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b w:val="0"/>
        <w:i w:val="0"/>
        <w:color w:val="FF660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733E71"/>
    <w:multiLevelType w:val="multilevel"/>
    <w:tmpl w:val="62ACC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E136ABD"/>
    <w:multiLevelType w:val="hybridMultilevel"/>
    <w:tmpl w:val="6690FE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525B46"/>
    <w:multiLevelType w:val="hybridMultilevel"/>
    <w:tmpl w:val="8A3212DE"/>
    <w:lvl w:ilvl="0" w:tplc="044E6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9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5"/>
  </w:num>
  <w:num w:numId="8">
    <w:abstractNumId w:val="5"/>
  </w:num>
  <w:num w:numId="9">
    <w:abstractNumId w:val="4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24"/>
  </w:num>
  <w:num w:numId="22">
    <w:abstractNumId w:val="25"/>
  </w:num>
  <w:num w:numId="23">
    <w:abstractNumId w:val="33"/>
  </w:num>
  <w:num w:numId="24">
    <w:abstractNumId w:val="26"/>
  </w:num>
  <w:num w:numId="25">
    <w:abstractNumId w:val="12"/>
  </w:num>
  <w:num w:numId="26">
    <w:abstractNumId w:val="21"/>
  </w:num>
  <w:num w:numId="27">
    <w:abstractNumId w:val="14"/>
  </w:num>
  <w:num w:numId="28">
    <w:abstractNumId w:val="17"/>
  </w:num>
  <w:num w:numId="29">
    <w:abstractNumId w:val="20"/>
  </w:num>
  <w:num w:numId="30">
    <w:abstractNumId w:val="15"/>
  </w:num>
  <w:num w:numId="31">
    <w:abstractNumId w:val="36"/>
  </w:num>
  <w:num w:numId="32">
    <w:abstractNumId w:val="11"/>
  </w:num>
  <w:num w:numId="33">
    <w:abstractNumId w:val="10"/>
  </w:num>
  <w:num w:numId="34">
    <w:abstractNumId w:val="28"/>
  </w:num>
  <w:num w:numId="35">
    <w:abstractNumId w:val="22"/>
  </w:num>
  <w:num w:numId="36">
    <w:abstractNumId w:val="27"/>
  </w:num>
  <w:num w:numId="37">
    <w:abstractNumId w:val="23"/>
  </w:num>
  <w:num w:numId="38">
    <w:abstractNumId w:val="37"/>
  </w:num>
  <w:num w:numId="39">
    <w:abstractNumId w:val="16"/>
  </w:num>
  <w:num w:numId="40">
    <w:abstractNumId w:val="34"/>
  </w:num>
  <w:num w:numId="41">
    <w:abstractNumId w:val="31"/>
  </w:num>
  <w:num w:numId="42">
    <w:abstractNumId w:val="18"/>
  </w:num>
  <w:num w:numId="43">
    <w:abstractNumId w:val="32"/>
  </w:num>
  <w:num w:numId="44">
    <w:abstractNumId w:val="35"/>
  </w:num>
  <w:num w:numId="45">
    <w:abstractNumId w:val="19"/>
  </w:num>
  <w:num w:numId="46">
    <w:abstractNumId w:val="30"/>
  </w:num>
  <w:num w:numId="47">
    <w:abstractNumId w:val="13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GrammaticalErrors/>
  <w:proofState w:spelling="clean" w:grammar="clean"/>
  <w:attachedTemplate r:id="rId1"/>
  <w:defaultTabStop w:val="709"/>
  <w:hyphenationZone w:val="4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15"/>
    <w:rsid w:val="00002161"/>
    <w:rsid w:val="000242FB"/>
    <w:rsid w:val="000335B4"/>
    <w:rsid w:val="00057357"/>
    <w:rsid w:val="00076A0C"/>
    <w:rsid w:val="000D1D6A"/>
    <w:rsid w:val="000E7550"/>
    <w:rsid w:val="00190708"/>
    <w:rsid w:val="001914FB"/>
    <w:rsid w:val="00216359"/>
    <w:rsid w:val="002843F1"/>
    <w:rsid w:val="002C4363"/>
    <w:rsid w:val="002E373D"/>
    <w:rsid w:val="003012F8"/>
    <w:rsid w:val="003367CA"/>
    <w:rsid w:val="0036692F"/>
    <w:rsid w:val="0038484B"/>
    <w:rsid w:val="0038487C"/>
    <w:rsid w:val="00384986"/>
    <w:rsid w:val="00395CC7"/>
    <w:rsid w:val="00456B46"/>
    <w:rsid w:val="00483427"/>
    <w:rsid w:val="0048674D"/>
    <w:rsid w:val="00495CF1"/>
    <w:rsid w:val="00524E3C"/>
    <w:rsid w:val="00525657"/>
    <w:rsid w:val="00526002"/>
    <w:rsid w:val="00533D49"/>
    <w:rsid w:val="00541E77"/>
    <w:rsid w:val="00567D35"/>
    <w:rsid w:val="005A522C"/>
    <w:rsid w:val="005B3020"/>
    <w:rsid w:val="005D1E81"/>
    <w:rsid w:val="006055F4"/>
    <w:rsid w:val="006F542C"/>
    <w:rsid w:val="00710464"/>
    <w:rsid w:val="007137D8"/>
    <w:rsid w:val="007404D3"/>
    <w:rsid w:val="00784236"/>
    <w:rsid w:val="007F7E19"/>
    <w:rsid w:val="00822FD0"/>
    <w:rsid w:val="00843353"/>
    <w:rsid w:val="0086594A"/>
    <w:rsid w:val="008D3515"/>
    <w:rsid w:val="008E3144"/>
    <w:rsid w:val="008F7EA5"/>
    <w:rsid w:val="00942478"/>
    <w:rsid w:val="00965137"/>
    <w:rsid w:val="00986499"/>
    <w:rsid w:val="009B41E8"/>
    <w:rsid w:val="009B5BE8"/>
    <w:rsid w:val="009E4734"/>
    <w:rsid w:val="009F6C8B"/>
    <w:rsid w:val="00A0761B"/>
    <w:rsid w:val="00A105F4"/>
    <w:rsid w:val="00A65BF4"/>
    <w:rsid w:val="00A70E60"/>
    <w:rsid w:val="00AB20C3"/>
    <w:rsid w:val="00AD0E2A"/>
    <w:rsid w:val="00B20264"/>
    <w:rsid w:val="00B2641F"/>
    <w:rsid w:val="00B2712A"/>
    <w:rsid w:val="00B373C3"/>
    <w:rsid w:val="00B67C58"/>
    <w:rsid w:val="00B725F1"/>
    <w:rsid w:val="00B77A38"/>
    <w:rsid w:val="00B80411"/>
    <w:rsid w:val="00BB740B"/>
    <w:rsid w:val="00BE75CE"/>
    <w:rsid w:val="00C56F1F"/>
    <w:rsid w:val="00CC4027"/>
    <w:rsid w:val="00CE577E"/>
    <w:rsid w:val="00D3383F"/>
    <w:rsid w:val="00D402D2"/>
    <w:rsid w:val="00D62D67"/>
    <w:rsid w:val="00D73C4A"/>
    <w:rsid w:val="00D7552D"/>
    <w:rsid w:val="00DC28F1"/>
    <w:rsid w:val="00E17053"/>
    <w:rsid w:val="00E272AE"/>
    <w:rsid w:val="00E32EC0"/>
    <w:rsid w:val="00E4620A"/>
    <w:rsid w:val="00EC015C"/>
    <w:rsid w:val="00EC4C37"/>
    <w:rsid w:val="00F42F1F"/>
    <w:rsid w:val="00F53D26"/>
    <w:rsid w:val="00F92D8D"/>
    <w:rsid w:val="00FC485E"/>
    <w:rsid w:val="00FF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6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17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18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19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20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D351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/>
      <w:bCs/>
      <w:color w:val="FF388C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keepLines/>
      <w:spacing w:before="120" w:after="0" w:line="240" w:lineRule="auto"/>
      <w:outlineLvl w:val="1"/>
    </w:pPr>
    <w:rPr>
      <w:rFonts w:ascii="Cambria" w:eastAsia="Times New Roman" w:hAnsi="Cambria"/>
      <w:bCs/>
      <w:color w:val="66666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20" w:after="0" w:line="240" w:lineRule="auto"/>
      <w:outlineLvl w:val="2"/>
    </w:pPr>
    <w:rPr>
      <w:rFonts w:eastAsia="Times New Roman"/>
      <w:b/>
      <w:bCs/>
      <w:color w:val="FF388C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keepLines/>
      <w:spacing w:before="200" w:after="0" w:line="264" w:lineRule="auto"/>
      <w:outlineLvl w:val="3"/>
    </w:pPr>
    <w:rPr>
      <w:rFonts w:ascii="Cambria" w:eastAsia="Times New Roman" w:hAnsi="Cambria"/>
      <w:b/>
      <w:bCs/>
      <w:i/>
      <w:iCs/>
      <w:color w:val="FF388C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00" w:after="0" w:line="264" w:lineRule="auto"/>
      <w:outlineLvl w:val="4"/>
    </w:pPr>
    <w:rPr>
      <w:rFonts w:ascii="Cambria" w:eastAsia="Times New Roman" w:hAnsi="Cambria"/>
      <w:color w:val="FF388C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keepLines/>
      <w:spacing w:before="200" w:after="0" w:line="264" w:lineRule="auto"/>
      <w:outlineLvl w:val="5"/>
    </w:pPr>
    <w:rPr>
      <w:rFonts w:ascii="Cambria" w:eastAsia="Times New Roman" w:hAnsi="Cambria"/>
      <w:i/>
      <w:iCs/>
      <w:color w:val="FF388C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200" w:after="0" w:line="264" w:lineRule="auto"/>
      <w:outlineLvl w:val="6"/>
    </w:pPr>
    <w:rPr>
      <w:rFonts w:ascii="Cambria" w:eastAsia="Times New Roman" w:hAnsi="Cambria"/>
      <w:i/>
      <w:iCs/>
      <w:color w:val="00000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keepLines/>
      <w:spacing w:before="200" w:after="0" w:line="264" w:lineRule="auto"/>
      <w:outlineLvl w:val="7"/>
    </w:pPr>
    <w:rPr>
      <w:rFonts w:ascii="Cambria" w:eastAsia="Times New Roman" w:hAnsi="Cambria"/>
      <w:color w:val="00000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keepLines/>
      <w:spacing w:before="200" w:after="0" w:line="264" w:lineRule="auto"/>
      <w:outlineLvl w:val="8"/>
    </w:pPr>
    <w:rPr>
      <w:rFonts w:ascii="Cambria" w:eastAsia="Times New Roman" w:hAnsi="Cambria"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Cs/>
      <w:color w:val="000000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Pr>
      <w:rFonts w:ascii="Cambria" w:eastAsia="Times New Roman" w:hAnsi="Cambria" w:cs="Times New Roman"/>
      <w:b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Pr>
      <w:rFonts w:eastAsia="Times New Roman" w:cs="Times New Roman"/>
      <w:b/>
      <w:bCs/>
      <w:color w:val="000000"/>
      <w:sz w:val="24"/>
    </w:rPr>
  </w:style>
  <w:style w:type="character" w:customStyle="1" w:styleId="Nagwek4Znak">
    <w:name w:val="Nagłówek 4 Znak"/>
    <w:link w:val="Nagwek4"/>
    <w:uiPriority w:val="9"/>
    <w:semiHidden/>
    <w:rPr>
      <w:rFonts w:ascii="Cambria" w:eastAsia="Times New Roman" w:hAnsi="Cambria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Nagwek6Znak">
    <w:name w:val="Nagłówek 6 Znak"/>
    <w:link w:val="Nagwek6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Nagwek8Znak">
    <w:name w:val="Nagłówek 8 Znak"/>
    <w:link w:val="Nagwek8"/>
    <w:uiPriority w:val="9"/>
    <w:semiHidden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  <w:color w:val="000000"/>
    </w:rPr>
  </w:style>
  <w:style w:type="character" w:customStyle="1" w:styleId="Odwoanieintensywneznak">
    <w:name w:val="Odwołanie intensywne (znak)"/>
    <w:uiPriority w:val="32"/>
    <w:rPr>
      <w:rFonts w:cs="Times New Roman"/>
      <w:b/>
      <w:color w:val="000000"/>
      <w:szCs w:val="20"/>
      <w:u w:val="single"/>
    </w:rPr>
  </w:style>
  <w:style w:type="character" w:customStyle="1" w:styleId="Odwoaniedelikatneznak">
    <w:name w:val="Odwołanie delikatne (znak)"/>
    <w:uiPriority w:val="31"/>
    <w:rPr>
      <w:rFonts w:cs="Times New Roman"/>
      <w:color w:val="000000"/>
      <w:szCs w:val="20"/>
      <w:u w:val="single"/>
    </w:rPr>
  </w:style>
  <w:style w:type="character" w:customStyle="1" w:styleId="Tytuksikiznak">
    <w:name w:val="Tytuł książki (znak)"/>
    <w:uiPriority w:val="33"/>
    <w:rPr>
      <w:rFonts w:ascii="Cambria" w:hAnsi="Cambria" w:cs="Times New Roman"/>
      <w:b/>
      <w:i/>
      <w:color w:val="000000"/>
      <w:szCs w:val="20"/>
    </w:rPr>
  </w:style>
  <w:style w:type="character" w:customStyle="1" w:styleId="Wyrnienieintensywneznak">
    <w:name w:val="Wyróżnienie intensywne (znak)"/>
    <w:uiPriority w:val="21"/>
    <w:rPr>
      <w:rFonts w:cs="Times New Roman"/>
      <w:b/>
      <w:i/>
      <w:color w:val="000000"/>
      <w:szCs w:val="20"/>
    </w:rPr>
  </w:style>
  <w:style w:type="character" w:customStyle="1" w:styleId="Wyrnieniedelikatneznak">
    <w:name w:val="Wyróżnienie delikatne (znak)"/>
    <w:uiPriority w:val="19"/>
    <w:rPr>
      <w:rFonts w:cs="Times New Roman"/>
      <w:i/>
      <w:color w:val="00000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line="300" w:lineRule="auto"/>
      <w:ind w:left="144" w:right="144"/>
      <w:jc w:val="center"/>
    </w:pPr>
    <w:rPr>
      <w:rFonts w:ascii="Cambria" w:eastAsia="Times New Roman" w:hAnsi="Cambria"/>
      <w:i/>
      <w:iCs/>
      <w:color w:val="FF388C"/>
      <w:sz w:val="24"/>
      <w:lang w:eastAsia="pl-PL"/>
    </w:rPr>
  </w:style>
  <w:style w:type="character" w:customStyle="1" w:styleId="CytatZnak">
    <w:name w:val="Cytat Znak"/>
    <w:link w:val="Cytat"/>
    <w:uiPriority w:val="29"/>
    <w:rPr>
      <w:rFonts w:ascii="Cambria" w:eastAsia="Times New Roman" w:hAnsi="Cambria"/>
      <w:i/>
      <w:iCs/>
      <w:color w:val="000000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36" w:space="8" w:color="FF388C"/>
        <w:left w:val="single" w:sz="36" w:space="8" w:color="FF388C"/>
        <w:bottom w:val="single" w:sz="36" w:space="8" w:color="FF388C"/>
        <w:right w:val="single" w:sz="36" w:space="8" w:color="FF388C"/>
      </w:pBdr>
      <w:shd w:val="clear" w:color="auto" w:fill="FF388C"/>
      <w:spacing w:before="200" w:after="280" w:line="300" w:lineRule="auto"/>
      <w:ind w:left="936" w:right="936"/>
      <w:jc w:val="center"/>
    </w:pPr>
    <w:rPr>
      <w:rFonts w:eastAsia="Times New Roman"/>
      <w:b/>
      <w:bCs/>
      <w:i/>
      <w:iCs/>
      <w:color w:val="FFFFFF"/>
      <w:sz w:val="21"/>
      <w:lang w:eastAsia="pl-PL"/>
    </w:rPr>
  </w:style>
  <w:style w:type="table" w:styleId="Tabela-Siatka">
    <w:name w:val="Table Grid"/>
    <w:basedOn w:val="Standardowy"/>
    <w:uiPriority w:val="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NagwekZnak">
    <w:name w:val="Nagłówek Znak"/>
    <w:link w:val="Nagwek"/>
    <w:uiPriority w:val="99"/>
    <w:rPr>
      <w:rFonts w:cs="Times New Roman"/>
      <w:color w:val="00000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  <w:spacing w:line="264" w:lineRule="auto"/>
    </w:pPr>
    <w:rPr>
      <w:sz w:val="21"/>
      <w:lang w:eastAsia="pl-PL"/>
    </w:rPr>
  </w:style>
  <w:style w:type="character" w:customStyle="1" w:styleId="StopkaZnak">
    <w:name w:val="Stopka Znak"/>
    <w:link w:val="Stopka"/>
    <w:uiPriority w:val="99"/>
    <w:rPr>
      <w:rFonts w:cs="Times New Roman"/>
      <w:color w:val="00000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64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pPr>
      <w:spacing w:line="240" w:lineRule="auto"/>
    </w:pPr>
    <w:rPr>
      <w:rFonts w:eastAsia="Times New Roman"/>
      <w:b/>
      <w:bCs/>
      <w:smallCaps/>
      <w:color w:val="666666"/>
      <w:spacing w:val="6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Pr>
      <w:sz w:val="22"/>
      <w:szCs w:val="22"/>
    </w:rPr>
  </w:style>
  <w:style w:type="paragraph" w:styleId="Tekstblokowy">
    <w:name w:val="Block Text"/>
    <w:aliases w:val="Cytat blokowy"/>
    <w:uiPriority w:val="40"/>
    <w:pPr>
      <w:pBdr>
        <w:top w:val="single" w:sz="2" w:space="10" w:color="FF87B9"/>
        <w:bottom w:val="single" w:sz="24" w:space="10" w:color="FF87B9"/>
      </w:pBdr>
      <w:spacing w:after="280"/>
      <w:ind w:left="1440" w:right="1440"/>
      <w:jc w:val="both"/>
    </w:pPr>
    <w:rPr>
      <w:rFonts w:eastAsia="Times New Roman"/>
      <w:color w:val="FFFFFF"/>
      <w:sz w:val="28"/>
      <w:szCs w:val="28"/>
    </w:rPr>
  </w:style>
  <w:style w:type="paragraph" w:styleId="Listapunktowana">
    <w:name w:val="List Bullet"/>
    <w:basedOn w:val="Normalny"/>
    <w:uiPriority w:val="6"/>
    <w:unhideWhenUsed/>
    <w:pPr>
      <w:numPr>
        <w:numId w:val="16"/>
      </w:numPr>
      <w:spacing w:after="0" w:line="264" w:lineRule="auto"/>
      <w:contextualSpacing/>
    </w:pPr>
    <w:rPr>
      <w:sz w:val="21"/>
      <w:lang w:eastAsia="pl-PL"/>
    </w:rPr>
  </w:style>
  <w:style w:type="paragraph" w:styleId="Listapunktowana2">
    <w:name w:val="List Bullet 2"/>
    <w:basedOn w:val="Normalny"/>
    <w:uiPriority w:val="6"/>
    <w:unhideWhenUsed/>
    <w:pPr>
      <w:numPr>
        <w:numId w:val="17"/>
      </w:numPr>
      <w:spacing w:after="0" w:line="264" w:lineRule="auto"/>
    </w:pPr>
    <w:rPr>
      <w:sz w:val="21"/>
      <w:lang w:eastAsia="pl-PL"/>
    </w:rPr>
  </w:style>
  <w:style w:type="paragraph" w:styleId="Listapunktowana3">
    <w:name w:val="List Bullet 3"/>
    <w:basedOn w:val="Normalny"/>
    <w:uiPriority w:val="6"/>
    <w:unhideWhenUsed/>
    <w:pPr>
      <w:numPr>
        <w:numId w:val="18"/>
      </w:numPr>
      <w:spacing w:after="0" w:line="264" w:lineRule="auto"/>
    </w:pPr>
    <w:rPr>
      <w:sz w:val="21"/>
      <w:lang w:eastAsia="pl-PL"/>
    </w:rPr>
  </w:style>
  <w:style w:type="paragraph" w:styleId="Listapunktowana4">
    <w:name w:val="List Bullet 4"/>
    <w:basedOn w:val="Normalny"/>
    <w:uiPriority w:val="6"/>
    <w:unhideWhenUsed/>
    <w:pPr>
      <w:numPr>
        <w:numId w:val="19"/>
      </w:numPr>
      <w:spacing w:after="0" w:line="264" w:lineRule="auto"/>
    </w:pPr>
    <w:rPr>
      <w:sz w:val="21"/>
      <w:lang w:eastAsia="pl-PL"/>
    </w:rPr>
  </w:style>
  <w:style w:type="paragraph" w:styleId="Listapunktowana5">
    <w:name w:val="List Bullet 5"/>
    <w:basedOn w:val="Normalny"/>
    <w:uiPriority w:val="6"/>
    <w:unhideWhenUsed/>
    <w:pPr>
      <w:numPr>
        <w:numId w:val="20"/>
      </w:numPr>
      <w:spacing w:after="0" w:line="264" w:lineRule="auto"/>
    </w:pPr>
    <w:rPr>
      <w:sz w:val="21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E40059"/>
      <w:sz w:val="21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  <w:sz w:val="21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  <w:sz w:val="21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  <w:sz w:val="21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  <w:sz w:val="21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  <w:sz w:val="21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  <w:sz w:val="21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  <w:sz w:val="21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  <w:sz w:val="21"/>
      <w:lang w:eastAsia="pl-PL"/>
    </w:rPr>
  </w:style>
  <w:style w:type="character" w:styleId="Hipercze">
    <w:name w:val="Hyperlink"/>
    <w:uiPriority w:val="99"/>
    <w:semiHidden/>
    <w:unhideWhenUsed/>
    <w:rPr>
      <w:color w:val="000000"/>
      <w:u w:val="single"/>
    </w:rPr>
  </w:style>
  <w:style w:type="character" w:styleId="Tytuksiki">
    <w:name w:val="Book Title"/>
    <w:uiPriority w:val="33"/>
    <w:qFormat/>
    <w:rPr>
      <w:b/>
      <w:bCs/>
      <w:caps w:val="0"/>
      <w:smallCaps/>
      <w:spacing w:val="10"/>
    </w:rPr>
  </w:style>
  <w:style w:type="character" w:styleId="Wyrnienieintensywne">
    <w:name w:val="Intense Emphasis"/>
    <w:uiPriority w:val="21"/>
    <w:qFormat/>
    <w:rPr>
      <w:b/>
      <w:bCs/>
      <w:i/>
      <w:iCs/>
      <w:color w:val="000000"/>
    </w:rPr>
  </w:style>
  <w:style w:type="character" w:styleId="Odwoanieintensywne">
    <w:name w:val="Intense Reference"/>
    <w:uiPriority w:val="32"/>
    <w:qFormat/>
    <w:rPr>
      <w:b/>
      <w:bCs/>
      <w:smallCaps/>
      <w:color w:val="000000"/>
      <w:spacing w:val="5"/>
      <w:u w:val="single"/>
    </w:rPr>
  </w:style>
  <w:style w:type="character" w:styleId="Wyrnieniedelikatne">
    <w:name w:val="Subtle Emphasis"/>
    <w:uiPriority w:val="19"/>
    <w:qFormat/>
    <w:rPr>
      <w:i/>
      <w:iCs/>
      <w:color w:val="000000"/>
    </w:rPr>
  </w:style>
  <w:style w:type="character" w:styleId="Odwoaniedelikatne">
    <w:name w:val="Subtle Reference"/>
    <w:uiPriority w:val="31"/>
    <w:qFormat/>
    <w:rPr>
      <w:smallCaps/>
      <w:color w:val="000000"/>
      <w:u w:val="single"/>
    </w:rPr>
  </w:style>
  <w:style w:type="paragraph" w:styleId="Zwrotpoegnalny">
    <w:name w:val="Closing"/>
    <w:basedOn w:val="Normalny"/>
    <w:link w:val="ZwrotpoegnalnyZnak"/>
    <w:uiPriority w:val="5"/>
    <w:unhideWhenUsed/>
    <w:pPr>
      <w:spacing w:before="480" w:after="960" w:line="264" w:lineRule="auto"/>
      <w:contextualSpacing/>
    </w:pPr>
    <w:rPr>
      <w:b/>
      <w:color w:val="666666"/>
      <w:sz w:val="21"/>
      <w:lang w:eastAsia="pl-PL"/>
    </w:rPr>
  </w:style>
  <w:style w:type="character" w:customStyle="1" w:styleId="ZwrotpoegnalnyZnak">
    <w:name w:val="Zwrot pożegnalny Znak"/>
    <w:link w:val="Zwrotpoegnalny"/>
    <w:uiPriority w:val="5"/>
    <w:rPr>
      <w:b/>
      <w:color w:val="000000"/>
      <w:sz w:val="21"/>
    </w:rPr>
  </w:style>
  <w:style w:type="paragraph" w:customStyle="1" w:styleId="Adresodbiorcy">
    <w:name w:val="Adres odbiorcy"/>
    <w:basedOn w:val="Bezodstpw"/>
    <w:link w:val="Adresodbiorcyznak"/>
    <w:uiPriority w:val="5"/>
    <w:qFormat/>
    <w:pPr>
      <w:spacing w:after="360"/>
      <w:contextualSpacing/>
    </w:pPr>
    <w:rPr>
      <w:color w:val="666666"/>
      <w:sz w:val="21"/>
    </w:rPr>
  </w:style>
  <w:style w:type="paragraph" w:styleId="Zwrotgrzecznociowy">
    <w:name w:val="Salutation"/>
    <w:basedOn w:val="Bezodstpw"/>
    <w:next w:val="Normalny"/>
    <w:link w:val="ZwrotgrzecznociowyZnak"/>
    <w:uiPriority w:val="6"/>
    <w:unhideWhenUsed/>
    <w:qFormat/>
    <w:pPr>
      <w:spacing w:before="480" w:after="320"/>
      <w:contextualSpacing/>
    </w:pPr>
    <w:rPr>
      <w:b/>
      <w:color w:val="666666"/>
      <w:sz w:val="21"/>
    </w:rPr>
  </w:style>
  <w:style w:type="character" w:customStyle="1" w:styleId="ZwrotgrzecznociowyZnak">
    <w:name w:val="Zwrot grzecznościowy Znak"/>
    <w:link w:val="Zwrotgrzecznociowy"/>
    <w:uiPriority w:val="6"/>
    <w:rPr>
      <w:b/>
      <w:color w:val="000000"/>
      <w:sz w:val="21"/>
    </w:rPr>
  </w:style>
  <w:style w:type="paragraph" w:customStyle="1" w:styleId="Adresnadawcy">
    <w:name w:val="Adres nadawcy"/>
    <w:basedOn w:val="Bezodstpw"/>
    <w:uiPriority w:val="2"/>
    <w:qFormat/>
    <w:pPr>
      <w:spacing w:after="36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  <w:spacing w:line="264" w:lineRule="auto"/>
    </w:pPr>
    <w:rPr>
      <w:rFonts w:eastAsia="Times New Roman"/>
      <w:iCs/>
      <w:color w:val="666666"/>
      <w:sz w:val="32"/>
      <w:szCs w:val="32"/>
      <w:lang w:eastAsia="pl-PL"/>
    </w:rPr>
  </w:style>
  <w:style w:type="character" w:customStyle="1" w:styleId="PodtytuZnak">
    <w:name w:val="Podtytuł Znak"/>
    <w:link w:val="Podtytu"/>
    <w:uiPriority w:val="11"/>
    <w:rPr>
      <w:rFonts w:eastAsia="Times New Roman" w:cs="Times New Roman"/>
      <w:iCs/>
      <w:color w:val="000000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8D3515"/>
    <w:pPr>
      <w:spacing w:after="0" w:line="240" w:lineRule="auto"/>
      <w:contextualSpacing/>
    </w:pPr>
    <w:rPr>
      <w:rFonts w:ascii="Cambria" w:eastAsia="Times New Roman" w:hAnsi="Cambria"/>
      <w:color w:val="666666"/>
      <w:kern w:val="28"/>
      <w:sz w:val="72"/>
      <w:szCs w:val="80"/>
      <w:lang w:eastAsia="pl-PL"/>
    </w:rPr>
  </w:style>
  <w:style w:type="character" w:customStyle="1" w:styleId="TytuZnak">
    <w:name w:val="Tytuł Znak"/>
    <w:link w:val="Tytu"/>
    <w:uiPriority w:val="10"/>
    <w:rsid w:val="008D3515"/>
    <w:rPr>
      <w:rFonts w:ascii="Cambria" w:eastAsia="Times New Roman" w:hAnsi="Cambria" w:cs="Times New Roman"/>
      <w:color w:val="666666"/>
      <w:kern w:val="28"/>
      <w:sz w:val="72"/>
      <w:szCs w:val="8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pPr>
      <w:spacing w:line="264" w:lineRule="auto"/>
    </w:pPr>
    <w:rPr>
      <w:sz w:val="21"/>
      <w:lang w:eastAsia="pl-PL"/>
    </w:rPr>
  </w:style>
  <w:style w:type="character" w:customStyle="1" w:styleId="DataZnak">
    <w:name w:val="Data Znak"/>
    <w:link w:val="Data"/>
    <w:uiPriority w:val="99"/>
    <w:semiHidden/>
    <w:rPr>
      <w:rFonts w:cs="Times New Roman"/>
      <w:color w:val="000000"/>
      <w:szCs w:val="20"/>
    </w:rPr>
  </w:style>
  <w:style w:type="character" w:styleId="Tekstzastpczy">
    <w:name w:val="Placeholder Text"/>
    <w:uiPriority w:val="99"/>
    <w:unhideWhenUsed/>
    <w:rPr>
      <w:color w:val="808080"/>
    </w:rPr>
  </w:style>
  <w:style w:type="paragraph" w:styleId="Podpis">
    <w:name w:val="Signature"/>
    <w:basedOn w:val="Normalny"/>
    <w:link w:val="PodpisZnak"/>
    <w:uiPriority w:val="99"/>
    <w:unhideWhenUsed/>
    <w:pPr>
      <w:spacing w:line="264" w:lineRule="auto"/>
      <w:contextualSpacing/>
    </w:pPr>
    <w:rPr>
      <w:sz w:val="21"/>
      <w:lang w:eastAsia="pl-PL"/>
    </w:rPr>
  </w:style>
  <w:style w:type="character" w:customStyle="1" w:styleId="PodpisZnak">
    <w:name w:val="Podpis Znak"/>
    <w:link w:val="Podpis"/>
    <w:uiPriority w:val="99"/>
    <w:rPr>
      <w:rFonts w:cs="Times New Roman"/>
      <w:color w:val="000000"/>
      <w:szCs w:val="20"/>
    </w:rPr>
  </w:style>
  <w:style w:type="table" w:customStyle="1" w:styleId="Styl6">
    <w:name w:val="Styl 6"/>
    <w:basedOn w:val="Standardowy"/>
    <w:uiPriority w:val="26"/>
    <w:rPr>
      <w:rFonts w:eastAsia="Times New Roman"/>
      <w:color w:val="000000"/>
    </w:rPr>
    <w:tblPr>
      <w:tblInd w:w="0" w:type="dxa"/>
      <w:tblBorders>
        <w:top w:val="single" w:sz="4" w:space="0" w:color="FF388C"/>
        <w:left w:val="single" w:sz="4" w:space="0" w:color="FF388C"/>
        <w:bottom w:val="single" w:sz="4" w:space="0" w:color="FF388C"/>
        <w:right w:val="single" w:sz="4" w:space="0" w:color="FF388C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7E7"/>
    </w:tcPr>
    <w:tblStylePr w:type="firstRow">
      <w:rPr>
        <w:b/>
        <w:bCs/>
        <w:color w:val="666666"/>
      </w:rPr>
      <w:tblPr/>
      <w:tcPr>
        <w:shd w:val="clear" w:color="auto" w:fill="FFEBF3"/>
      </w:tcPr>
    </w:tblStylePr>
    <w:tblStylePr w:type="lastRow">
      <w:rPr>
        <w:b/>
        <w:bCs/>
        <w:color w:val="FFFFFF"/>
      </w:rPr>
      <w:tblPr/>
      <w:tcPr>
        <w:shd w:val="clear" w:color="auto" w:fill="FF388C"/>
      </w:tcPr>
    </w:tblStylePr>
    <w:tblStylePr w:type="firstCol">
      <w:rPr>
        <w:b/>
        <w:bCs/>
        <w:color w:val="666666"/>
      </w:rPr>
    </w:tblStylePr>
    <w:tblStylePr w:type="lastCol">
      <w:rPr>
        <w:color w:val="000000"/>
      </w:rPr>
    </w:tblStylePr>
  </w:style>
  <w:style w:type="paragraph" w:customStyle="1" w:styleId="Tekstdaty">
    <w:name w:val="Tekst daty"/>
    <w:basedOn w:val="Normalny"/>
    <w:uiPriority w:val="35"/>
    <w:pPr>
      <w:spacing w:before="720" w:line="264" w:lineRule="auto"/>
      <w:contextualSpacing/>
    </w:pPr>
    <w:rPr>
      <w:sz w:val="21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</w:style>
  <w:style w:type="paragraph" w:styleId="Akapitzlist">
    <w:name w:val="List Paragraph"/>
    <w:basedOn w:val="Normalny"/>
    <w:uiPriority w:val="34"/>
    <w:qFormat/>
    <w:pPr>
      <w:spacing w:line="240" w:lineRule="auto"/>
      <w:ind w:left="720" w:hanging="288"/>
      <w:contextualSpacing/>
    </w:pPr>
    <w:rPr>
      <w:color w:val="666666"/>
      <w:sz w:val="21"/>
      <w:lang w:eastAsia="pl-PL"/>
    </w:rPr>
  </w:style>
  <w:style w:type="character" w:customStyle="1" w:styleId="CytatintensywnyZnak">
    <w:name w:val="Cytat intensywny Znak"/>
    <w:link w:val="Cytatintensywny"/>
    <w:uiPriority w:val="30"/>
    <w:rPr>
      <w:rFonts w:eastAsia="Times New Roman"/>
      <w:b/>
      <w:bCs/>
      <w:i/>
      <w:iCs/>
      <w:color w:val="000000"/>
      <w:sz w:val="21"/>
      <w:shd w:val="clear" w:color="auto" w:fill="FF388C"/>
    </w:rPr>
  </w:style>
  <w:style w:type="paragraph" w:styleId="Nagwekspisutreci">
    <w:name w:val="TOC Heading"/>
    <w:basedOn w:val="Nagwek1"/>
    <w:next w:val="Normalny"/>
    <w:uiPriority w:val="39"/>
    <w:qFormat/>
    <w:pPr>
      <w:spacing w:before="480" w:line="264" w:lineRule="auto"/>
      <w:outlineLvl w:val="9"/>
    </w:pPr>
    <w:rPr>
      <w:b/>
      <w:color w:val="000000"/>
      <w:sz w:val="28"/>
    </w:rPr>
  </w:style>
  <w:style w:type="paragraph" w:customStyle="1" w:styleId="Imiinazwisko">
    <w:name w:val="Imię i nazwisko"/>
    <w:basedOn w:val="Tytu"/>
    <w:qFormat/>
    <w:rPr>
      <w:b/>
      <w:sz w:val="28"/>
      <w:szCs w:val="28"/>
    </w:rPr>
  </w:style>
  <w:style w:type="character" w:customStyle="1" w:styleId="Adresodbiorcyznak">
    <w:name w:val="Adres odbiorcy (znak)"/>
    <w:link w:val="Adresodbiorcy"/>
    <w:uiPriority w:val="5"/>
    <w:locked/>
    <w:rPr>
      <w:color w:val="000000"/>
      <w:sz w:val="21"/>
    </w:rPr>
  </w:style>
  <w:style w:type="table" w:styleId="Jasnalistaakcent6">
    <w:name w:val="Light List Accent 6"/>
    <w:basedOn w:val="Standardowy"/>
    <w:uiPriority w:val="46"/>
    <w:rsid w:val="00216359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redniasiatka3akcent2">
    <w:name w:val="Medium Grid 3 Accent 2"/>
    <w:basedOn w:val="Standardowy"/>
    <w:uiPriority w:val="42"/>
    <w:rsid w:val="0021635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Kolorowalistaakcent5">
    <w:name w:val="Colorful List Accent 5"/>
    <w:basedOn w:val="Standardowy"/>
    <w:uiPriority w:val="45"/>
    <w:rsid w:val="00AD0E2A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Jasnasiatkaakcent5">
    <w:name w:val="Light Grid Accent 5"/>
    <w:basedOn w:val="Standardowy"/>
    <w:uiPriority w:val="45"/>
    <w:rsid w:val="00AD0E2A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8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5\AdjacencyMergeLett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F973EC-FAEB-4006-A904-4116FC3BE9D3}" type="doc">
      <dgm:prSet loTypeId="urn:microsoft.com/office/officeart/2005/8/layout/radial1" loCatId="relationship" qsTypeId="urn:microsoft.com/office/officeart/2005/8/quickstyle/simple1" qsCatId="simple" csTypeId="urn:microsoft.com/office/officeart/2005/8/colors/colorful5" csCatId="colorful" phldr="1"/>
      <dgm:spPr/>
    </dgm:pt>
    <dgm:pt modelId="{DED3C200-187C-4970-A9DE-9B4D3B70E87D}">
      <dgm:prSet>
        <dgm:style>
          <a:lnRef idx="3">
            <a:schemeClr val="lt1"/>
          </a:lnRef>
          <a:fillRef idx="1">
            <a:schemeClr val="accent6"/>
          </a:fillRef>
          <a:effectRef idx="1">
            <a:schemeClr val="accent6"/>
          </a:effectRef>
          <a:fontRef idx="minor">
            <a:schemeClr val="lt1"/>
          </a:fontRef>
        </dgm:style>
      </dgm:prSet>
      <dgm:spPr>
        <a:xfrm>
          <a:off x="1828800" y="1895472"/>
          <a:ext cx="1790698" cy="1695455"/>
        </a:xfrm>
        <a:ln/>
      </dgm:spPr>
      <dgm:t>
        <a:bodyPr/>
        <a:lstStyle/>
        <a:p>
          <a:pPr marR="0" algn="ctr" rtl="0"/>
          <a:r>
            <a:rPr lang="pl-PL" b="1" i="0" u="none" strike="noStrike" baseline="0" smtClean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78</a:t>
          </a:r>
          <a:endParaRPr lang="pl-PL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4B55C33D-8516-491F-95B8-63D66A18FC43}" type="parTrans" cxnId="{54B873CC-270E-4C9F-B4B6-D1F2C8831FB4}">
      <dgm:prSet/>
      <dgm:spPr/>
      <dgm:t>
        <a:bodyPr/>
        <a:lstStyle/>
        <a:p>
          <a:endParaRPr lang="pl-PL"/>
        </a:p>
      </dgm:t>
    </dgm:pt>
    <dgm:pt modelId="{E16131EE-BF1C-47D6-8825-29A7A3D018EE}" type="sibTrans" cxnId="{54B873CC-270E-4C9F-B4B6-D1F2C8831FB4}">
      <dgm:prSet/>
      <dgm:spPr/>
      <dgm:t>
        <a:bodyPr/>
        <a:lstStyle/>
        <a:p>
          <a:endParaRPr lang="pl-PL"/>
        </a:p>
      </dgm:t>
    </dgm:pt>
    <dgm:pt modelId="{F286DB35-56B3-4423-8D5B-4AE8D5DBC3A2}">
      <dgm:prSet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>
        <a:xfrm>
          <a:off x="1982350" y="7"/>
          <a:ext cx="1521693" cy="1521693"/>
        </a:xfrm>
        <a:solidFill>
          <a:srgbClr val="FFFF66"/>
        </a:solidFill>
        <a:ln/>
      </dgm:spPr>
      <dgm:t>
        <a:bodyPr/>
        <a:lstStyle/>
        <a:p>
          <a:endParaRPr lang="pl-PL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52FF7934-CBC8-4B02-85A8-CF01835C82DD}" type="parTrans" cxnId="{C3DA4D33-3992-47CC-B58C-DB0344712273}">
      <dgm:prSet/>
      <dgm:spPr>
        <a:xfrm rot="16233030">
          <a:off x="2547161" y="1683449"/>
          <a:ext cx="373859" cy="50273"/>
        </a:xfr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3899348-6807-489D-A444-F96505897D47}" type="sibTrans" cxnId="{C3DA4D33-3992-47CC-B58C-DB0344712273}">
      <dgm:prSet/>
      <dgm:spPr/>
      <dgm:t>
        <a:bodyPr/>
        <a:lstStyle/>
        <a:p>
          <a:endParaRPr lang="pl-PL"/>
        </a:p>
      </dgm:t>
    </dgm:pt>
    <dgm:pt modelId="{C83ACA99-742C-4D6A-B84F-E3A71DF2E153}">
      <dgm:prSet>
        <dgm:style>
          <a:lnRef idx="3">
            <a:schemeClr val="lt1"/>
          </a:lnRef>
          <a:fillRef idx="1">
            <a:schemeClr val="accent1"/>
          </a:fillRef>
          <a:effectRef idx="1">
            <a:schemeClr val="accent1"/>
          </a:effectRef>
          <a:fontRef idx="minor">
            <a:schemeClr val="lt1"/>
          </a:fontRef>
        </dgm:style>
      </dgm:prSet>
      <dgm:spPr>
        <a:xfrm>
          <a:off x="3926606" y="1049386"/>
          <a:ext cx="1521693" cy="1521693"/>
        </a:xfrm>
        <a:ln/>
      </dgm:spPr>
      <dgm:t>
        <a:bodyPr/>
        <a:lstStyle/>
        <a:p>
          <a:endParaRPr lang="pl-PL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DB38289-A301-49D7-956E-D341BA2913F9}" type="parTrans" cxnId="{369CB916-F3B2-41B9-A042-D889DFB32A0C}">
      <dgm:prSet/>
      <dgm:spPr>
        <a:xfrm rot="20074969">
          <a:off x="3498866" y="2224727"/>
          <a:ext cx="526884" cy="50273"/>
        </a:xfr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4C9FB1B-7D3C-4D6A-9399-F0A21F5912BF}" type="sibTrans" cxnId="{369CB916-F3B2-41B9-A042-D889DFB32A0C}">
      <dgm:prSet/>
      <dgm:spPr/>
      <dgm:t>
        <a:bodyPr/>
        <a:lstStyle/>
        <a:p>
          <a:endParaRPr lang="pl-PL"/>
        </a:p>
      </dgm:t>
    </dgm:pt>
    <dgm:pt modelId="{8DAE82EF-3FEA-4727-B683-471918BE7B90}">
      <dgm:prSet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xfrm>
          <a:off x="3926601" y="2886748"/>
          <a:ext cx="1521693" cy="1521693"/>
        </a:xfrm>
        <a:ln/>
      </dgm:spPr>
      <dgm:t>
        <a:bodyPr/>
        <a:lstStyle/>
        <a:p>
          <a:endParaRPr lang="pl-PL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1A2CDCCE-21A7-476F-9940-B8FDEB829718}" type="parTrans" cxnId="{98F3DFC5-D7A2-413A-8763-C48613047A77}">
      <dgm:prSet/>
      <dgm:spPr>
        <a:xfrm rot="1483992">
          <a:off x="3505676" y="3196532"/>
          <a:ext cx="514310" cy="50273"/>
        </a:xfr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A7457823-CA34-4021-A7AA-A9538BC55FBB}" type="sibTrans" cxnId="{98F3DFC5-D7A2-413A-8763-C48613047A77}">
      <dgm:prSet/>
      <dgm:spPr/>
      <dgm:t>
        <a:bodyPr/>
        <a:lstStyle/>
        <a:p>
          <a:endParaRPr lang="pl-PL"/>
        </a:p>
      </dgm:t>
    </dgm:pt>
    <dgm:pt modelId="{F04D35BE-94E1-414F-8C3F-2FCF4EAD39CF}">
      <dgm:prSet>
        <dgm:style>
          <a:lnRef idx="3">
            <a:schemeClr val="lt1"/>
          </a:lnRef>
          <a:fillRef idx="1">
            <a:schemeClr val="accent2"/>
          </a:fillRef>
          <a:effectRef idx="1">
            <a:schemeClr val="accent2"/>
          </a:effectRef>
          <a:fontRef idx="minor">
            <a:schemeClr val="lt1"/>
          </a:fontRef>
        </dgm:style>
      </dgm:prSet>
      <dgm:spPr>
        <a:xfrm>
          <a:off x="1963303" y="3962592"/>
          <a:ext cx="1521693" cy="1521693"/>
        </a:xfrm>
        <a:ln/>
      </dgm:spPr>
      <dgm:t>
        <a:bodyPr/>
        <a:lstStyle/>
        <a:p>
          <a:endParaRPr lang="pl-PL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131DF58-2981-4182-8DB1-DCA0ABA21338}" type="parTrans" cxnId="{DFCFD1EC-14EC-4BC9-80D0-6C0CDF5514D2}">
      <dgm:prSet/>
      <dgm:spPr>
        <a:xfrm rot="5400000">
          <a:off x="2538317" y="3751623"/>
          <a:ext cx="371665" cy="50273"/>
        </a:xfr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B96D5F3-2F64-4950-A99B-505342B06A10}" type="sibTrans" cxnId="{DFCFD1EC-14EC-4BC9-80D0-6C0CDF5514D2}">
      <dgm:prSet/>
      <dgm:spPr/>
      <dgm:t>
        <a:bodyPr/>
        <a:lstStyle/>
        <a:p>
          <a:endParaRPr lang="pl-PL"/>
        </a:p>
      </dgm:t>
    </dgm:pt>
    <dgm:pt modelId="{9DE6D578-9243-4E51-A471-68C1B7189FD9}">
      <dgm:prSet>
        <dgm:style>
          <a:lnRef idx="3">
            <a:schemeClr val="lt1"/>
          </a:lnRef>
          <a:fillRef idx="1">
            <a:schemeClr val="accent3"/>
          </a:fillRef>
          <a:effectRef idx="1">
            <a:schemeClr val="accent3"/>
          </a:effectRef>
          <a:fontRef idx="minor">
            <a:schemeClr val="lt1"/>
          </a:fontRef>
        </dgm:style>
      </dgm:prSet>
      <dgm:spPr>
        <a:xfrm>
          <a:off x="4" y="2905797"/>
          <a:ext cx="1521693" cy="1521693"/>
        </a:xfrm>
        <a:ln/>
      </dgm:spPr>
      <dgm:t>
        <a:bodyPr/>
        <a:lstStyle/>
        <a:p>
          <a:endParaRPr lang="pl-PL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19A75A05-A4B2-4425-95AC-EA1C3DA00F15}" type="parTrans" cxnId="{DCC2B2B7-AB3D-422B-9733-AFB108E3C9DF}">
      <dgm:prSet/>
      <dgm:spPr>
        <a:xfrm rot="9288594">
          <a:off x="1424489" y="3206446"/>
          <a:ext cx="522656" cy="50273"/>
        </a:xfr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A636043-7BE9-4BD2-98A0-D605E4864AA6}" type="sibTrans" cxnId="{DCC2B2B7-AB3D-422B-9733-AFB108E3C9DF}">
      <dgm:prSet/>
      <dgm:spPr/>
      <dgm:t>
        <a:bodyPr/>
        <a:lstStyle/>
        <a:p>
          <a:endParaRPr lang="pl-PL"/>
        </a:p>
      </dgm:t>
    </dgm:pt>
    <dgm:pt modelId="{C2CF1F0F-CB18-4E5A-A932-D07D64F22FC2}">
      <dgm:prSet>
        <dgm:style>
          <a:lnRef idx="3">
            <a:schemeClr val="lt1"/>
          </a:lnRef>
          <a:fillRef idx="1">
            <a:schemeClr val="accent4"/>
          </a:fillRef>
          <a:effectRef idx="1">
            <a:schemeClr val="accent4"/>
          </a:effectRef>
          <a:fontRef idx="minor">
            <a:schemeClr val="lt1"/>
          </a:fontRef>
        </dgm:style>
      </dgm:prSet>
      <dgm:spPr>
        <a:xfrm>
          <a:off x="0" y="1068415"/>
          <a:ext cx="1521693" cy="1521693"/>
        </a:xfrm>
        <a:ln/>
      </dgm:spPr>
      <dgm:t>
        <a:bodyPr/>
        <a:lstStyle/>
        <a:p>
          <a:endParaRPr lang="pl-PL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80A00F0-62DF-42C0-A597-A62828DD0085}" type="parTrans" cxnId="{661538CF-9575-4D35-9547-ED72E1BFAE30}">
      <dgm:prSet/>
      <dgm:spPr>
        <a:xfrm rot="12297748">
          <a:off x="1426401" y="2234626"/>
          <a:ext cx="518478" cy="50273"/>
        </a:xfr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88385F8-9DB2-411B-8F89-F3D7A1ED783F}" type="sibTrans" cxnId="{661538CF-9575-4D35-9547-ED72E1BFAE30}">
      <dgm:prSet/>
      <dgm:spPr/>
      <dgm:t>
        <a:bodyPr/>
        <a:lstStyle/>
        <a:p>
          <a:endParaRPr lang="pl-PL"/>
        </a:p>
      </dgm:t>
    </dgm:pt>
    <dgm:pt modelId="{8CBD772D-6A40-4AFA-9242-CF83F1AE1B0A}" type="pres">
      <dgm:prSet presAssocID="{5CF973EC-FAEB-4006-A904-4116FC3BE9D3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7AD71264-A436-4DD9-9A55-247059D65999}" type="pres">
      <dgm:prSet presAssocID="{DED3C200-187C-4970-A9DE-9B4D3B70E87D}" presName="centerShape" presStyleLbl="node0" presStyleIdx="0" presStyleCnt="1" custScaleX="117678" custScaleY="111419"/>
      <dgm:spPr>
        <a:prstGeom prst="star6">
          <a:avLst/>
        </a:prstGeom>
      </dgm:spPr>
      <dgm:t>
        <a:bodyPr/>
        <a:lstStyle/>
        <a:p>
          <a:endParaRPr lang="pl-PL"/>
        </a:p>
      </dgm:t>
    </dgm:pt>
    <dgm:pt modelId="{32012FFB-54D4-4A5C-ACFA-706B0A6BC9A3}" type="pres">
      <dgm:prSet presAssocID="{52FF7934-CBC8-4B02-85A8-CF01835C82DD}" presName="Name9" presStyleLbl="parChTrans1D2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373859" y="25136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256A325B-1F48-4777-9CD8-BF3CF77558B3}" type="pres">
      <dgm:prSet presAssocID="{52FF7934-CBC8-4B02-85A8-CF01835C82DD}" presName="connTx" presStyleLbl="parChTrans1D2" presStyleIdx="0" presStyleCnt="6"/>
      <dgm:spPr/>
      <dgm:t>
        <a:bodyPr/>
        <a:lstStyle/>
        <a:p>
          <a:endParaRPr lang="pl-PL"/>
        </a:p>
      </dgm:t>
    </dgm:pt>
    <dgm:pt modelId="{88C32133-C61E-4AFE-A490-432FA442BAB6}" type="pres">
      <dgm:prSet presAssocID="{F286DB35-56B3-4423-8D5B-4AE8D5DBC3A2}" presName="node" presStyleLbl="node1" presStyleIdx="0" presStyleCnt="6" custRadScaleRad="100111" custRadScaleInc="1835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pl-PL"/>
        </a:p>
      </dgm:t>
    </dgm:pt>
    <dgm:pt modelId="{F09BE18A-CB96-4D1F-8DF0-98F628818888}" type="pres">
      <dgm:prSet presAssocID="{ADB38289-A301-49D7-956E-D341BA2913F9}" presName="Name9" presStyleLbl="parChTrans1D2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526884" y="25136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A8D450C8-AAF5-477D-8D40-069C475A3A16}" type="pres">
      <dgm:prSet presAssocID="{ADB38289-A301-49D7-956E-D341BA2913F9}" presName="connTx" presStyleLbl="parChTrans1D2" presStyleIdx="1" presStyleCnt="6"/>
      <dgm:spPr/>
      <dgm:t>
        <a:bodyPr/>
        <a:lstStyle/>
        <a:p>
          <a:endParaRPr lang="pl-PL"/>
        </a:p>
      </dgm:t>
    </dgm:pt>
    <dgm:pt modelId="{49A675C3-9E0E-47F5-A95A-56D43952F160}" type="pres">
      <dgm:prSet presAssocID="{C83ACA99-742C-4D6A-B84F-E3A71DF2E153}" presName="node" presStyleLbl="node1" presStyleIdx="1" presStyleCnt="6" custRadScaleRad="114133" custRadScaleInc="18731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pl-PL"/>
        </a:p>
      </dgm:t>
    </dgm:pt>
    <dgm:pt modelId="{00735497-1C8E-4BE6-8D13-207023B85C55}" type="pres">
      <dgm:prSet presAssocID="{1A2CDCCE-21A7-476F-9940-B8FDEB829718}" presName="Name9" presStyleLbl="parChTrans1D2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514310" y="25136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7688653B-67D6-43FA-92E2-EDB055EE488C}" type="pres">
      <dgm:prSet presAssocID="{1A2CDCCE-21A7-476F-9940-B8FDEB829718}" presName="connTx" presStyleLbl="parChTrans1D2" presStyleIdx="2" presStyleCnt="6"/>
      <dgm:spPr/>
      <dgm:t>
        <a:bodyPr/>
        <a:lstStyle/>
        <a:p>
          <a:endParaRPr lang="pl-PL"/>
        </a:p>
      </dgm:t>
    </dgm:pt>
    <dgm:pt modelId="{F6ED27E3-60FC-4604-A439-0BB8A3B59152}" type="pres">
      <dgm:prSet presAssocID="{8DAE82EF-3FEA-4727-B683-471918BE7B90}" presName="node" presStyleLbl="node1" presStyleIdx="2" presStyleCnt="6" custRadScaleRad="109158" custRadScaleInc="-1755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pl-PL"/>
        </a:p>
      </dgm:t>
    </dgm:pt>
    <dgm:pt modelId="{F5FB0C4A-8D17-4335-8A2B-87A16D9A40FC}" type="pres">
      <dgm:prSet presAssocID="{A131DF58-2981-4182-8DB1-DCA0ABA21338}" presName="Name9" presStyleLbl="parChTrans1D2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371665" y="25136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C9F2CF3D-165A-480C-8140-1D51FA5F6EF7}" type="pres">
      <dgm:prSet presAssocID="{A131DF58-2981-4182-8DB1-DCA0ABA21338}" presName="connTx" presStyleLbl="parChTrans1D2" presStyleIdx="3" presStyleCnt="6"/>
      <dgm:spPr/>
      <dgm:t>
        <a:bodyPr/>
        <a:lstStyle/>
        <a:p>
          <a:endParaRPr lang="pl-PL"/>
        </a:p>
      </dgm:t>
    </dgm:pt>
    <dgm:pt modelId="{DE042888-666E-4289-BAB6-7F674EDD0E5F}" type="pres">
      <dgm:prSet presAssocID="{F04D35BE-94E1-414F-8C3F-2FCF4EAD39CF}" presName="node" presStyleLbl="node1" presStyleIdx="3" presStyleCnt="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pl-PL"/>
        </a:p>
      </dgm:t>
    </dgm:pt>
    <dgm:pt modelId="{4503068D-B70E-42DD-B641-81142A04C732}" type="pres">
      <dgm:prSet presAssocID="{19A75A05-A4B2-4425-95AC-EA1C3DA00F15}" presName="Name9" presStyleLbl="parChTrans1D2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522656" y="25136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FE402A9A-5123-442D-9086-3D44A48C3AF3}" type="pres">
      <dgm:prSet presAssocID="{19A75A05-A4B2-4425-95AC-EA1C3DA00F15}" presName="connTx" presStyleLbl="parChTrans1D2" presStyleIdx="4" presStyleCnt="6"/>
      <dgm:spPr/>
      <dgm:t>
        <a:bodyPr/>
        <a:lstStyle/>
        <a:p>
          <a:endParaRPr lang="pl-PL"/>
        </a:p>
      </dgm:t>
    </dgm:pt>
    <dgm:pt modelId="{E5F4CBBB-8576-4C82-9AE9-01CDA5A6B025}" type="pres">
      <dgm:prSet presAssocID="{9DE6D578-9243-4E51-A471-68C1B7189FD9}" presName="node" presStyleLbl="node1" presStyleIdx="4" presStyleCnt="6" custRadScaleRad="109564" custRadScaleInc="16033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pl-PL"/>
        </a:p>
      </dgm:t>
    </dgm:pt>
    <dgm:pt modelId="{BF6B694C-E0D8-49F5-8EC3-A5368D921600}" type="pres">
      <dgm:prSet presAssocID="{980A00F0-62DF-42C0-A597-A62828DD0085}" presName="Name9" presStyleLbl="parChTrans1D2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518478" y="25136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04E65B7C-79C2-4110-A54E-54907E9EC594}" type="pres">
      <dgm:prSet presAssocID="{980A00F0-62DF-42C0-A597-A62828DD0085}" presName="connTx" presStyleLbl="parChTrans1D2" presStyleIdx="5" presStyleCnt="6"/>
      <dgm:spPr/>
      <dgm:t>
        <a:bodyPr/>
        <a:lstStyle/>
        <a:p>
          <a:endParaRPr lang="pl-PL"/>
        </a:p>
      </dgm:t>
    </dgm:pt>
    <dgm:pt modelId="{1BA881DD-B98E-4538-A333-6CED503E970C}" type="pres">
      <dgm:prSet presAssocID="{C2CF1F0F-CB18-4E5A-A932-D07D64F22FC2}" presName="node" presStyleLbl="node1" presStyleIdx="5" presStyleCnt="6" custRadScaleRad="109361" custRadScaleInc="-16792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pl-PL"/>
        </a:p>
      </dgm:t>
    </dgm:pt>
  </dgm:ptLst>
  <dgm:cxnLst>
    <dgm:cxn modelId="{424987E6-66CF-46C8-B49C-1C5E97B9EA28}" type="presOf" srcId="{A131DF58-2981-4182-8DB1-DCA0ABA21338}" destId="{F5FB0C4A-8D17-4335-8A2B-87A16D9A40FC}" srcOrd="0" destOrd="0" presId="urn:microsoft.com/office/officeart/2005/8/layout/radial1"/>
    <dgm:cxn modelId="{AD856807-254E-433B-8B77-E37C406BD508}" type="presOf" srcId="{1A2CDCCE-21A7-476F-9940-B8FDEB829718}" destId="{00735497-1C8E-4BE6-8D13-207023B85C55}" srcOrd="0" destOrd="0" presId="urn:microsoft.com/office/officeart/2005/8/layout/radial1"/>
    <dgm:cxn modelId="{661538CF-9575-4D35-9547-ED72E1BFAE30}" srcId="{DED3C200-187C-4970-A9DE-9B4D3B70E87D}" destId="{C2CF1F0F-CB18-4E5A-A932-D07D64F22FC2}" srcOrd="5" destOrd="0" parTransId="{980A00F0-62DF-42C0-A597-A62828DD0085}" sibTransId="{788385F8-9DB2-411B-8F89-F3D7A1ED783F}"/>
    <dgm:cxn modelId="{9911B226-C458-427A-AD7A-DCF7EEFD6460}" type="presOf" srcId="{1A2CDCCE-21A7-476F-9940-B8FDEB829718}" destId="{7688653B-67D6-43FA-92E2-EDB055EE488C}" srcOrd="1" destOrd="0" presId="urn:microsoft.com/office/officeart/2005/8/layout/radial1"/>
    <dgm:cxn modelId="{544ECB0D-A8EE-4618-83AA-657B945F7403}" type="presOf" srcId="{C83ACA99-742C-4D6A-B84F-E3A71DF2E153}" destId="{49A675C3-9E0E-47F5-A95A-56D43952F160}" srcOrd="0" destOrd="0" presId="urn:microsoft.com/office/officeart/2005/8/layout/radial1"/>
    <dgm:cxn modelId="{369CB916-F3B2-41B9-A042-D889DFB32A0C}" srcId="{DED3C200-187C-4970-A9DE-9B4D3B70E87D}" destId="{C83ACA99-742C-4D6A-B84F-E3A71DF2E153}" srcOrd="1" destOrd="0" parTransId="{ADB38289-A301-49D7-956E-D341BA2913F9}" sibTransId="{14C9FB1B-7D3C-4D6A-9399-F0A21F5912BF}"/>
    <dgm:cxn modelId="{5ACA042A-A06F-4738-9D86-AA1D937BB226}" type="presOf" srcId="{52FF7934-CBC8-4B02-85A8-CF01835C82DD}" destId="{32012FFB-54D4-4A5C-ACFA-706B0A6BC9A3}" srcOrd="0" destOrd="0" presId="urn:microsoft.com/office/officeart/2005/8/layout/radial1"/>
    <dgm:cxn modelId="{ED2D8B27-C852-4A73-BE4E-E1640193CE24}" type="presOf" srcId="{19A75A05-A4B2-4425-95AC-EA1C3DA00F15}" destId="{4503068D-B70E-42DD-B641-81142A04C732}" srcOrd="0" destOrd="0" presId="urn:microsoft.com/office/officeart/2005/8/layout/radial1"/>
    <dgm:cxn modelId="{5DF4B20D-2E28-4780-9353-81BBB007B898}" type="presOf" srcId="{F286DB35-56B3-4423-8D5B-4AE8D5DBC3A2}" destId="{88C32133-C61E-4AFE-A490-432FA442BAB6}" srcOrd="0" destOrd="0" presId="urn:microsoft.com/office/officeart/2005/8/layout/radial1"/>
    <dgm:cxn modelId="{98F3DFC5-D7A2-413A-8763-C48613047A77}" srcId="{DED3C200-187C-4970-A9DE-9B4D3B70E87D}" destId="{8DAE82EF-3FEA-4727-B683-471918BE7B90}" srcOrd="2" destOrd="0" parTransId="{1A2CDCCE-21A7-476F-9940-B8FDEB829718}" sibTransId="{A7457823-CA34-4021-A7AA-A9538BC55FBB}"/>
    <dgm:cxn modelId="{1B13BEA7-84EE-4330-B358-78F1DB9E2A54}" type="presOf" srcId="{8DAE82EF-3FEA-4727-B683-471918BE7B90}" destId="{F6ED27E3-60FC-4604-A439-0BB8A3B59152}" srcOrd="0" destOrd="0" presId="urn:microsoft.com/office/officeart/2005/8/layout/radial1"/>
    <dgm:cxn modelId="{2A96DE9B-7DF9-40C7-A2DD-DA9093732112}" type="presOf" srcId="{9DE6D578-9243-4E51-A471-68C1B7189FD9}" destId="{E5F4CBBB-8576-4C82-9AE9-01CDA5A6B025}" srcOrd="0" destOrd="0" presId="urn:microsoft.com/office/officeart/2005/8/layout/radial1"/>
    <dgm:cxn modelId="{DCC2B2B7-AB3D-422B-9733-AFB108E3C9DF}" srcId="{DED3C200-187C-4970-A9DE-9B4D3B70E87D}" destId="{9DE6D578-9243-4E51-A471-68C1B7189FD9}" srcOrd="4" destOrd="0" parTransId="{19A75A05-A4B2-4425-95AC-EA1C3DA00F15}" sibTransId="{CA636043-7BE9-4BD2-98A0-D605E4864AA6}"/>
    <dgm:cxn modelId="{CB0D5AAE-B62C-45A5-9D53-B6BA42CBF5DE}" type="presOf" srcId="{980A00F0-62DF-42C0-A597-A62828DD0085}" destId="{04E65B7C-79C2-4110-A54E-54907E9EC594}" srcOrd="1" destOrd="0" presId="urn:microsoft.com/office/officeart/2005/8/layout/radial1"/>
    <dgm:cxn modelId="{2D0E0971-0EA5-4989-97B4-0CD82D89DED7}" type="presOf" srcId="{ADB38289-A301-49D7-956E-D341BA2913F9}" destId="{F09BE18A-CB96-4D1F-8DF0-98F628818888}" srcOrd="0" destOrd="0" presId="urn:microsoft.com/office/officeart/2005/8/layout/radial1"/>
    <dgm:cxn modelId="{4AD6E204-58A9-41B0-AC4D-C6F849060450}" type="presOf" srcId="{52FF7934-CBC8-4B02-85A8-CF01835C82DD}" destId="{256A325B-1F48-4777-9CD8-BF3CF77558B3}" srcOrd="1" destOrd="0" presId="urn:microsoft.com/office/officeart/2005/8/layout/radial1"/>
    <dgm:cxn modelId="{CEC3202B-CC32-48DB-91B0-28FB1550A1D5}" type="presOf" srcId="{DED3C200-187C-4970-A9DE-9B4D3B70E87D}" destId="{7AD71264-A436-4DD9-9A55-247059D65999}" srcOrd="0" destOrd="0" presId="urn:microsoft.com/office/officeart/2005/8/layout/radial1"/>
    <dgm:cxn modelId="{416093A7-5BD6-434D-A6E0-1927E347B7B4}" type="presOf" srcId="{980A00F0-62DF-42C0-A597-A62828DD0085}" destId="{BF6B694C-E0D8-49F5-8EC3-A5368D921600}" srcOrd="0" destOrd="0" presId="urn:microsoft.com/office/officeart/2005/8/layout/radial1"/>
    <dgm:cxn modelId="{71A5BE58-24B4-40F4-B545-E72C034110F9}" type="presOf" srcId="{5CF973EC-FAEB-4006-A904-4116FC3BE9D3}" destId="{8CBD772D-6A40-4AFA-9242-CF83F1AE1B0A}" srcOrd="0" destOrd="0" presId="urn:microsoft.com/office/officeart/2005/8/layout/radial1"/>
    <dgm:cxn modelId="{83D92312-E9E0-450B-B3C4-102B5A937B01}" type="presOf" srcId="{A131DF58-2981-4182-8DB1-DCA0ABA21338}" destId="{C9F2CF3D-165A-480C-8140-1D51FA5F6EF7}" srcOrd="1" destOrd="0" presId="urn:microsoft.com/office/officeart/2005/8/layout/radial1"/>
    <dgm:cxn modelId="{07E841C5-464B-4448-8FD5-92F43F844CCE}" type="presOf" srcId="{F04D35BE-94E1-414F-8C3F-2FCF4EAD39CF}" destId="{DE042888-666E-4289-BAB6-7F674EDD0E5F}" srcOrd="0" destOrd="0" presId="urn:microsoft.com/office/officeart/2005/8/layout/radial1"/>
    <dgm:cxn modelId="{82277DE6-E833-4356-90CF-D4897162DF3C}" type="presOf" srcId="{19A75A05-A4B2-4425-95AC-EA1C3DA00F15}" destId="{FE402A9A-5123-442D-9086-3D44A48C3AF3}" srcOrd="1" destOrd="0" presId="urn:microsoft.com/office/officeart/2005/8/layout/radial1"/>
    <dgm:cxn modelId="{E65C193F-E873-4880-910F-AAE86527D6A4}" type="presOf" srcId="{ADB38289-A301-49D7-956E-D341BA2913F9}" destId="{A8D450C8-AAF5-477D-8D40-069C475A3A16}" srcOrd="1" destOrd="0" presId="urn:microsoft.com/office/officeart/2005/8/layout/radial1"/>
    <dgm:cxn modelId="{DFCFD1EC-14EC-4BC9-80D0-6C0CDF5514D2}" srcId="{DED3C200-187C-4970-A9DE-9B4D3B70E87D}" destId="{F04D35BE-94E1-414F-8C3F-2FCF4EAD39CF}" srcOrd="3" destOrd="0" parTransId="{A131DF58-2981-4182-8DB1-DCA0ABA21338}" sibTransId="{2B96D5F3-2F64-4950-A99B-505342B06A10}"/>
    <dgm:cxn modelId="{C3DA4D33-3992-47CC-B58C-DB0344712273}" srcId="{DED3C200-187C-4970-A9DE-9B4D3B70E87D}" destId="{F286DB35-56B3-4423-8D5B-4AE8D5DBC3A2}" srcOrd="0" destOrd="0" parTransId="{52FF7934-CBC8-4B02-85A8-CF01835C82DD}" sibTransId="{73899348-6807-489D-A444-F96505897D47}"/>
    <dgm:cxn modelId="{B7F637C0-0FBB-4AC3-B7D0-2E75E6A072ED}" type="presOf" srcId="{C2CF1F0F-CB18-4E5A-A932-D07D64F22FC2}" destId="{1BA881DD-B98E-4538-A333-6CED503E970C}" srcOrd="0" destOrd="0" presId="urn:microsoft.com/office/officeart/2005/8/layout/radial1"/>
    <dgm:cxn modelId="{54B873CC-270E-4C9F-B4B6-D1F2C8831FB4}" srcId="{5CF973EC-FAEB-4006-A904-4116FC3BE9D3}" destId="{DED3C200-187C-4970-A9DE-9B4D3B70E87D}" srcOrd="0" destOrd="0" parTransId="{4B55C33D-8516-491F-95B8-63D66A18FC43}" sibTransId="{E16131EE-BF1C-47D6-8825-29A7A3D018EE}"/>
    <dgm:cxn modelId="{C91E632A-8556-4DD8-AB52-1432F451E27D}" type="presParOf" srcId="{8CBD772D-6A40-4AFA-9242-CF83F1AE1B0A}" destId="{7AD71264-A436-4DD9-9A55-247059D65999}" srcOrd="0" destOrd="0" presId="urn:microsoft.com/office/officeart/2005/8/layout/radial1"/>
    <dgm:cxn modelId="{B2BEC431-DB94-4C13-B4B3-77A4F4D94DC9}" type="presParOf" srcId="{8CBD772D-6A40-4AFA-9242-CF83F1AE1B0A}" destId="{32012FFB-54D4-4A5C-ACFA-706B0A6BC9A3}" srcOrd="1" destOrd="0" presId="urn:microsoft.com/office/officeart/2005/8/layout/radial1"/>
    <dgm:cxn modelId="{EC44557E-6984-45E4-B875-0B57D36D1A9A}" type="presParOf" srcId="{32012FFB-54D4-4A5C-ACFA-706B0A6BC9A3}" destId="{256A325B-1F48-4777-9CD8-BF3CF77558B3}" srcOrd="0" destOrd="0" presId="urn:microsoft.com/office/officeart/2005/8/layout/radial1"/>
    <dgm:cxn modelId="{B65102B3-A34D-488A-A036-A25C5E0F3DD2}" type="presParOf" srcId="{8CBD772D-6A40-4AFA-9242-CF83F1AE1B0A}" destId="{88C32133-C61E-4AFE-A490-432FA442BAB6}" srcOrd="2" destOrd="0" presId="urn:microsoft.com/office/officeart/2005/8/layout/radial1"/>
    <dgm:cxn modelId="{D759C48C-A5DA-49A5-9BAC-CE7593778A89}" type="presParOf" srcId="{8CBD772D-6A40-4AFA-9242-CF83F1AE1B0A}" destId="{F09BE18A-CB96-4D1F-8DF0-98F628818888}" srcOrd="3" destOrd="0" presId="urn:microsoft.com/office/officeart/2005/8/layout/radial1"/>
    <dgm:cxn modelId="{6E8EF7D7-FCE1-4C0A-8236-4BFE156A2944}" type="presParOf" srcId="{F09BE18A-CB96-4D1F-8DF0-98F628818888}" destId="{A8D450C8-AAF5-477D-8D40-069C475A3A16}" srcOrd="0" destOrd="0" presId="urn:microsoft.com/office/officeart/2005/8/layout/radial1"/>
    <dgm:cxn modelId="{79B58AE4-6F44-49D9-9461-23B1C950A5D6}" type="presParOf" srcId="{8CBD772D-6A40-4AFA-9242-CF83F1AE1B0A}" destId="{49A675C3-9E0E-47F5-A95A-56D43952F160}" srcOrd="4" destOrd="0" presId="urn:microsoft.com/office/officeart/2005/8/layout/radial1"/>
    <dgm:cxn modelId="{46B5D61E-7552-4F04-B011-8E4C6589CC36}" type="presParOf" srcId="{8CBD772D-6A40-4AFA-9242-CF83F1AE1B0A}" destId="{00735497-1C8E-4BE6-8D13-207023B85C55}" srcOrd="5" destOrd="0" presId="urn:microsoft.com/office/officeart/2005/8/layout/radial1"/>
    <dgm:cxn modelId="{40C2EFFE-6324-475D-B90D-6FDF02831160}" type="presParOf" srcId="{00735497-1C8E-4BE6-8D13-207023B85C55}" destId="{7688653B-67D6-43FA-92E2-EDB055EE488C}" srcOrd="0" destOrd="0" presId="urn:microsoft.com/office/officeart/2005/8/layout/radial1"/>
    <dgm:cxn modelId="{5CEAA28B-FA4B-4B8A-B94B-ACD7A33A82B2}" type="presParOf" srcId="{8CBD772D-6A40-4AFA-9242-CF83F1AE1B0A}" destId="{F6ED27E3-60FC-4604-A439-0BB8A3B59152}" srcOrd="6" destOrd="0" presId="urn:microsoft.com/office/officeart/2005/8/layout/radial1"/>
    <dgm:cxn modelId="{E4CCED33-92A6-4832-B958-83D182FC9FE5}" type="presParOf" srcId="{8CBD772D-6A40-4AFA-9242-CF83F1AE1B0A}" destId="{F5FB0C4A-8D17-4335-8A2B-87A16D9A40FC}" srcOrd="7" destOrd="0" presId="urn:microsoft.com/office/officeart/2005/8/layout/radial1"/>
    <dgm:cxn modelId="{F2B68300-499A-43CD-88F3-EB9843995673}" type="presParOf" srcId="{F5FB0C4A-8D17-4335-8A2B-87A16D9A40FC}" destId="{C9F2CF3D-165A-480C-8140-1D51FA5F6EF7}" srcOrd="0" destOrd="0" presId="urn:microsoft.com/office/officeart/2005/8/layout/radial1"/>
    <dgm:cxn modelId="{A6C24BFE-3F84-4943-93D7-AB6682EF5CDE}" type="presParOf" srcId="{8CBD772D-6A40-4AFA-9242-CF83F1AE1B0A}" destId="{DE042888-666E-4289-BAB6-7F674EDD0E5F}" srcOrd="8" destOrd="0" presId="urn:microsoft.com/office/officeart/2005/8/layout/radial1"/>
    <dgm:cxn modelId="{FDF29355-D7F1-458D-9465-5F964DA4A662}" type="presParOf" srcId="{8CBD772D-6A40-4AFA-9242-CF83F1AE1B0A}" destId="{4503068D-B70E-42DD-B641-81142A04C732}" srcOrd="9" destOrd="0" presId="urn:microsoft.com/office/officeart/2005/8/layout/radial1"/>
    <dgm:cxn modelId="{58D3C6B9-D109-4D0B-9562-F6A2B0CB478F}" type="presParOf" srcId="{4503068D-B70E-42DD-B641-81142A04C732}" destId="{FE402A9A-5123-442D-9086-3D44A48C3AF3}" srcOrd="0" destOrd="0" presId="urn:microsoft.com/office/officeart/2005/8/layout/radial1"/>
    <dgm:cxn modelId="{BCF9C2DD-7420-48F0-9593-4F9427A098CE}" type="presParOf" srcId="{8CBD772D-6A40-4AFA-9242-CF83F1AE1B0A}" destId="{E5F4CBBB-8576-4C82-9AE9-01CDA5A6B025}" srcOrd="10" destOrd="0" presId="urn:microsoft.com/office/officeart/2005/8/layout/radial1"/>
    <dgm:cxn modelId="{1C594DA6-EC03-44D4-B38F-35D5AEADD81A}" type="presParOf" srcId="{8CBD772D-6A40-4AFA-9242-CF83F1AE1B0A}" destId="{BF6B694C-E0D8-49F5-8EC3-A5368D921600}" srcOrd="11" destOrd="0" presId="urn:microsoft.com/office/officeart/2005/8/layout/radial1"/>
    <dgm:cxn modelId="{D199B709-8FA0-4A99-B889-4DD00A567B48}" type="presParOf" srcId="{BF6B694C-E0D8-49F5-8EC3-A5368D921600}" destId="{04E65B7C-79C2-4110-A54E-54907E9EC594}" srcOrd="0" destOrd="0" presId="urn:microsoft.com/office/officeart/2005/8/layout/radial1"/>
    <dgm:cxn modelId="{8F7AC587-031A-4995-BF7D-4027BCA945EA}" type="presParOf" srcId="{8CBD772D-6A40-4AFA-9242-CF83F1AE1B0A}" destId="{1BA881DD-B98E-4538-A333-6CED503E970C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D71264-A436-4DD9-9A55-247059D65999}">
      <dsp:nvSpPr>
        <dsp:cNvPr id="0" name=""/>
        <dsp:cNvSpPr/>
      </dsp:nvSpPr>
      <dsp:spPr>
        <a:xfrm>
          <a:off x="1829653" y="1896982"/>
          <a:ext cx="1791532" cy="1696245"/>
        </a:xfrm>
        <a:prstGeom prst="star6">
          <a:avLst/>
        </a:prstGeom>
        <a:solidFill>
          <a:schemeClr val="accent6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6"/>
        </a:fillRef>
        <a:effectRef idx="1">
          <a:schemeClr val="accent6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R="0" lvl="0" algn="ctr" defTabSz="2400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5400" b="1" i="0" u="none" strike="noStrike" kern="1200" baseline="0" smtClean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78</a:t>
          </a:r>
          <a:endParaRPr lang="pl-PL" sz="5400" kern="1200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128232" y="2321036"/>
        <a:ext cx="1194374" cy="848137"/>
      </dsp:txXfrm>
    </dsp:sp>
    <dsp:sp modelId="{32012FFB-54D4-4A5C-ACFA-706B0A6BC9A3}">
      <dsp:nvSpPr>
        <dsp:cNvPr id="0" name=""/>
        <dsp:cNvSpPr/>
      </dsp:nvSpPr>
      <dsp:spPr>
        <a:xfrm rot="16233030">
          <a:off x="2548346" y="1684869"/>
          <a:ext cx="374039" cy="50273"/>
        </a:xfrm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373859" y="25136"/>
              </a:lnTo>
            </a:path>
          </a:pathLst>
        </a:custGeo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726014" y="1700655"/>
        <a:ext cx="18701" cy="18701"/>
      </dsp:txXfrm>
    </dsp:sp>
    <dsp:sp modelId="{88C32133-C61E-4AFE-A490-432FA442BAB6}">
      <dsp:nvSpPr>
        <dsp:cNvPr id="0" name=""/>
        <dsp:cNvSpPr/>
      </dsp:nvSpPr>
      <dsp:spPr>
        <a:xfrm>
          <a:off x="1983274" y="628"/>
          <a:ext cx="1522402" cy="1522402"/>
        </a:xfrm>
        <a:prstGeom prst="ellipse">
          <a:avLst/>
        </a:prstGeom>
        <a:solidFill>
          <a:srgbClr val="FFFF66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41275" tIns="41275" rIns="41275" bIns="4127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500" kern="1200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06225" y="223579"/>
        <a:ext cx="1076500" cy="1076500"/>
      </dsp:txXfrm>
    </dsp:sp>
    <dsp:sp modelId="{F09BE18A-CB96-4D1F-8DF0-98F628818888}">
      <dsp:nvSpPr>
        <dsp:cNvPr id="0" name=""/>
        <dsp:cNvSpPr/>
      </dsp:nvSpPr>
      <dsp:spPr>
        <a:xfrm rot="20074965">
          <a:off x="3500497" y="2226401"/>
          <a:ext cx="527131" cy="50273"/>
        </a:xfrm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526884" y="25136"/>
              </a:lnTo>
            </a:path>
          </a:pathLst>
        </a:custGeo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750884" y="2238359"/>
        <a:ext cx="26356" cy="26356"/>
      </dsp:txXfrm>
    </dsp:sp>
    <dsp:sp modelId="{49A675C3-9E0E-47F5-A95A-56D43952F160}">
      <dsp:nvSpPr>
        <dsp:cNvPr id="0" name=""/>
        <dsp:cNvSpPr/>
      </dsp:nvSpPr>
      <dsp:spPr>
        <a:xfrm>
          <a:off x="3928437" y="1050499"/>
          <a:ext cx="1522402" cy="1522402"/>
        </a:xfrm>
        <a:prstGeom prst="ellipse">
          <a:avLst/>
        </a:prstGeom>
        <a:solidFill>
          <a:schemeClr val="accent1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1"/>
        </a:fillRef>
        <a:effectRef idx="1">
          <a:schemeClr val="accent1"/>
        </a:effectRef>
        <a:fontRef idx="minor">
          <a:schemeClr val="lt1"/>
        </a:fontRef>
      </dsp:style>
      <dsp:txBody>
        <a:bodyPr spcFirstLastPara="0" vert="horz" wrap="square" lIns="41275" tIns="41275" rIns="41275" bIns="4127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500" kern="1200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151388" y="1273450"/>
        <a:ext cx="1076500" cy="1076500"/>
      </dsp:txXfrm>
    </dsp:sp>
    <dsp:sp modelId="{00735497-1C8E-4BE6-8D13-207023B85C55}">
      <dsp:nvSpPr>
        <dsp:cNvPr id="0" name=""/>
        <dsp:cNvSpPr/>
      </dsp:nvSpPr>
      <dsp:spPr>
        <a:xfrm rot="1483992">
          <a:off x="3507310" y="3198662"/>
          <a:ext cx="514556" cy="50273"/>
        </a:xfrm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514310" y="25136"/>
              </a:lnTo>
            </a:path>
          </a:pathLst>
        </a:custGeo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3751724" y="3210934"/>
        <a:ext cx="25727" cy="25727"/>
      </dsp:txXfrm>
    </dsp:sp>
    <dsp:sp modelId="{F6ED27E3-60FC-4604-A439-0BB8A3B59152}">
      <dsp:nvSpPr>
        <dsp:cNvPr id="0" name=""/>
        <dsp:cNvSpPr/>
      </dsp:nvSpPr>
      <dsp:spPr>
        <a:xfrm>
          <a:off x="3928437" y="2888722"/>
          <a:ext cx="1522402" cy="1522402"/>
        </a:xfrm>
        <a:prstGeom prst="ellipse">
          <a:avLst/>
        </a:prstGeom>
        <a:solidFill>
          <a:schemeClr val="accent5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41275" tIns="41275" rIns="41275" bIns="4127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500" kern="1200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151388" y="3111673"/>
        <a:ext cx="1076500" cy="1076500"/>
      </dsp:txXfrm>
    </dsp:sp>
    <dsp:sp modelId="{F5FB0C4A-8D17-4335-8A2B-87A16D9A40FC}">
      <dsp:nvSpPr>
        <dsp:cNvPr id="0" name=""/>
        <dsp:cNvSpPr/>
      </dsp:nvSpPr>
      <dsp:spPr>
        <a:xfrm rot="5400000">
          <a:off x="2539497" y="3754013"/>
          <a:ext cx="371844" cy="50273"/>
        </a:xfrm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371665" y="25136"/>
              </a:lnTo>
            </a:path>
          </a:pathLst>
        </a:custGeo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2716123" y="3769853"/>
        <a:ext cx="18592" cy="18592"/>
      </dsp:txXfrm>
    </dsp:sp>
    <dsp:sp modelId="{DE042888-666E-4289-BAB6-7F674EDD0E5F}">
      <dsp:nvSpPr>
        <dsp:cNvPr id="0" name=""/>
        <dsp:cNvSpPr/>
      </dsp:nvSpPr>
      <dsp:spPr>
        <a:xfrm>
          <a:off x="1964218" y="3965071"/>
          <a:ext cx="1522402" cy="1522402"/>
        </a:xfrm>
        <a:prstGeom prst="ellipse">
          <a:avLst/>
        </a:prstGeom>
        <a:solidFill>
          <a:schemeClr val="accent2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2"/>
        </a:fillRef>
        <a:effectRef idx="1">
          <a:schemeClr val="accent2"/>
        </a:effectRef>
        <a:fontRef idx="minor">
          <a:schemeClr val="lt1"/>
        </a:fontRef>
      </dsp:style>
      <dsp:txBody>
        <a:bodyPr spcFirstLastPara="0" vert="horz" wrap="square" lIns="41275" tIns="41275" rIns="41275" bIns="4127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500" kern="1200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187169" y="4188022"/>
        <a:ext cx="1076500" cy="1076500"/>
      </dsp:txXfrm>
    </dsp:sp>
    <dsp:sp modelId="{4503068D-B70E-42DD-B641-81142A04C732}">
      <dsp:nvSpPr>
        <dsp:cNvPr id="0" name=""/>
        <dsp:cNvSpPr/>
      </dsp:nvSpPr>
      <dsp:spPr>
        <a:xfrm rot="9288593">
          <a:off x="1425148" y="3208580"/>
          <a:ext cx="522905" cy="50273"/>
        </a:xfrm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522656" y="25136"/>
              </a:lnTo>
            </a:path>
          </a:pathLst>
        </a:custGeo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0800000">
        <a:off x="1673528" y="3220644"/>
        <a:ext cx="26145" cy="26145"/>
      </dsp:txXfrm>
    </dsp:sp>
    <dsp:sp modelId="{E5F4CBBB-8576-4C82-9AE9-01CDA5A6B025}">
      <dsp:nvSpPr>
        <dsp:cNvPr id="0" name=""/>
        <dsp:cNvSpPr/>
      </dsp:nvSpPr>
      <dsp:spPr>
        <a:xfrm>
          <a:off x="0" y="2907780"/>
          <a:ext cx="1522402" cy="1522402"/>
        </a:xfrm>
        <a:prstGeom prst="ellipse">
          <a:avLst/>
        </a:prstGeom>
        <a:solidFill>
          <a:schemeClr val="accent3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3"/>
        </a:fillRef>
        <a:effectRef idx="1">
          <a:schemeClr val="accent3"/>
        </a:effectRef>
        <a:fontRef idx="minor">
          <a:schemeClr val="lt1"/>
        </a:fontRef>
      </dsp:style>
      <dsp:txBody>
        <a:bodyPr spcFirstLastPara="0" vert="horz" wrap="square" lIns="41275" tIns="41275" rIns="41275" bIns="4127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500" kern="1200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2951" y="3130731"/>
        <a:ext cx="1076500" cy="1076500"/>
      </dsp:txXfrm>
    </dsp:sp>
    <dsp:sp modelId="{BF6B694C-E0D8-49F5-8EC3-A5368D921600}">
      <dsp:nvSpPr>
        <dsp:cNvPr id="0" name=""/>
        <dsp:cNvSpPr/>
      </dsp:nvSpPr>
      <dsp:spPr>
        <a:xfrm rot="12297751">
          <a:off x="1427065" y="2236304"/>
          <a:ext cx="518721" cy="50273"/>
        </a:xfrm>
        <a:custGeom>
          <a:avLst/>
          <a:gdLst/>
          <a:ahLst/>
          <a:cxnLst/>
          <a:rect l="0" t="0" r="0" b="0"/>
          <a:pathLst>
            <a:path>
              <a:moveTo>
                <a:pt x="0" y="25136"/>
              </a:moveTo>
              <a:lnTo>
                <a:pt x="518478" y="25136"/>
              </a:lnTo>
            </a:path>
          </a:pathLst>
        </a:custGeom>
        <a:noFill/>
        <a:ln w="25400" cap="flat" cmpd="sng" algn="ctr">
          <a:solidFill>
            <a:srgbClr val="F79646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10800000">
        <a:off x="1673458" y="2248473"/>
        <a:ext cx="25936" cy="25936"/>
      </dsp:txXfrm>
    </dsp:sp>
    <dsp:sp modelId="{1BA881DD-B98E-4538-A333-6CED503E970C}">
      <dsp:nvSpPr>
        <dsp:cNvPr id="0" name=""/>
        <dsp:cNvSpPr/>
      </dsp:nvSpPr>
      <dsp:spPr>
        <a:xfrm>
          <a:off x="0" y="1069537"/>
          <a:ext cx="1522402" cy="1522402"/>
        </a:xfrm>
        <a:prstGeom prst="ellipse">
          <a:avLst/>
        </a:prstGeom>
        <a:solidFill>
          <a:schemeClr val="accent4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4"/>
        </a:fillRef>
        <a:effectRef idx="1">
          <a:schemeClr val="accent4"/>
        </a:effectRef>
        <a:fontRef idx="minor">
          <a:schemeClr val="lt1"/>
        </a:fontRef>
      </dsp:style>
      <dsp:txBody>
        <a:bodyPr spcFirstLastPara="0" vert="horz" wrap="square" lIns="41275" tIns="41275" rIns="41275" bIns="4127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500" kern="1200" smtClean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22951" y="1292488"/>
        <a:ext cx="1076500" cy="10765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D336-613C-4BE5-90C0-1F7D48A6A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AdjacencyMergeLetter</Template>
  <TotalTime>5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Zadanie:</vt:lpstr>
      <vt:lpstr/>
    </vt:vector>
  </TitlesOfParts>
  <Company>Liczby i cyfry. Klasa 4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Zadanie:</dc:title>
  <dc:creator>Ania</dc:creator>
  <cp:lastModifiedBy>Ania</cp:lastModifiedBy>
  <cp:revision>3</cp:revision>
  <cp:lastPrinted>2013-08-29T20:12:00Z</cp:lastPrinted>
  <dcterms:created xsi:type="dcterms:W3CDTF">2013-08-29T20:08:00Z</dcterms:created>
  <dcterms:modified xsi:type="dcterms:W3CDTF">2013-08-29T20:13:00Z</dcterms:modified>
</cp:coreProperties>
</file>